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84334" w14:textId="77777777" w:rsidR="0082333C" w:rsidRPr="0079325B" w:rsidRDefault="0082333C" w:rsidP="00BF32CF">
      <w:pPr>
        <w:pStyle w:val="Glava"/>
        <w:tabs>
          <w:tab w:val="clear" w:pos="4536"/>
          <w:tab w:val="clear" w:pos="9072"/>
        </w:tabs>
        <w:ind w:left="1080"/>
        <w:jc w:val="both"/>
        <w:rPr>
          <w:b/>
          <w:i w:val="0"/>
          <w:sz w:val="22"/>
          <w:szCs w:val="22"/>
        </w:rPr>
      </w:pPr>
    </w:p>
    <w:p w14:paraId="6CC6E77F" w14:textId="77777777" w:rsidR="0082333C" w:rsidRPr="0079325B" w:rsidRDefault="0082333C" w:rsidP="00BF32CF">
      <w:pPr>
        <w:pStyle w:val="Glava"/>
        <w:tabs>
          <w:tab w:val="clear" w:pos="4536"/>
          <w:tab w:val="clear" w:pos="9072"/>
        </w:tabs>
        <w:ind w:left="1080"/>
        <w:jc w:val="both"/>
        <w:rPr>
          <w:b/>
          <w:i w:val="0"/>
          <w:sz w:val="22"/>
          <w:szCs w:val="22"/>
        </w:rPr>
      </w:pPr>
    </w:p>
    <w:p w14:paraId="25ABE986" w14:textId="77777777" w:rsidR="0082333C" w:rsidRPr="0079325B" w:rsidRDefault="0082333C" w:rsidP="00BF32CF">
      <w:pPr>
        <w:pStyle w:val="Glava"/>
        <w:tabs>
          <w:tab w:val="clear" w:pos="4536"/>
          <w:tab w:val="clear" w:pos="9072"/>
        </w:tabs>
        <w:ind w:left="1080"/>
        <w:jc w:val="both"/>
        <w:rPr>
          <w:b/>
          <w:i w:val="0"/>
          <w:sz w:val="22"/>
          <w:szCs w:val="22"/>
        </w:rPr>
      </w:pPr>
    </w:p>
    <w:p w14:paraId="4F2A9338" w14:textId="77777777" w:rsidR="0082333C" w:rsidRPr="0079325B" w:rsidRDefault="0082333C" w:rsidP="00BF32CF">
      <w:pPr>
        <w:pStyle w:val="Glava"/>
        <w:tabs>
          <w:tab w:val="clear" w:pos="4536"/>
          <w:tab w:val="clear" w:pos="9072"/>
        </w:tabs>
        <w:ind w:left="1080"/>
        <w:jc w:val="both"/>
        <w:rPr>
          <w:b/>
          <w:i w:val="0"/>
          <w:sz w:val="22"/>
          <w:szCs w:val="22"/>
        </w:rPr>
      </w:pPr>
    </w:p>
    <w:p w14:paraId="2F5EA782"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5D4CE9BC" w14:textId="77777777" w:rsidR="0082333C" w:rsidRDefault="0082333C" w:rsidP="00D00D74">
      <w:pPr>
        <w:pStyle w:val="Glava"/>
        <w:tabs>
          <w:tab w:val="clear" w:pos="4536"/>
          <w:tab w:val="clear" w:pos="9072"/>
        </w:tabs>
        <w:jc w:val="both"/>
        <w:rPr>
          <w:i w:val="0"/>
          <w:sz w:val="22"/>
          <w:szCs w:val="22"/>
        </w:rPr>
      </w:pPr>
    </w:p>
    <w:p w14:paraId="6AAFC462" w14:textId="77777777" w:rsidR="00CC5E95" w:rsidRPr="0079325B" w:rsidRDefault="00CC5E95" w:rsidP="00D00D74">
      <w:pPr>
        <w:pStyle w:val="Glava"/>
        <w:tabs>
          <w:tab w:val="clear" w:pos="4536"/>
          <w:tab w:val="clear" w:pos="9072"/>
        </w:tabs>
        <w:jc w:val="both"/>
        <w:rPr>
          <w:i w:val="0"/>
          <w:sz w:val="22"/>
          <w:szCs w:val="22"/>
        </w:rPr>
      </w:pPr>
    </w:p>
    <w:p w14:paraId="740DE3CD"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5F3B5E5D" w14:textId="77777777" w:rsidTr="00CC5E95">
        <w:trPr>
          <w:trHeight w:val="253"/>
        </w:trPr>
        <w:tc>
          <w:tcPr>
            <w:tcW w:w="3989" w:type="dxa"/>
            <w:vMerge w:val="restart"/>
            <w:shd w:val="clear" w:color="auto" w:fill="BFBFBF" w:themeFill="background1" w:themeFillShade="BF"/>
            <w:vAlign w:val="center"/>
          </w:tcPr>
          <w:p w14:paraId="53E92782"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329D7FC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598D5619" w14:textId="77777777" w:rsidTr="00CC5E95">
        <w:trPr>
          <w:trHeight w:val="253"/>
        </w:trPr>
        <w:tc>
          <w:tcPr>
            <w:tcW w:w="3989" w:type="dxa"/>
            <w:vMerge/>
            <w:shd w:val="clear" w:color="auto" w:fill="BFBFBF" w:themeFill="background1" w:themeFillShade="BF"/>
            <w:vAlign w:val="center"/>
          </w:tcPr>
          <w:p w14:paraId="039FFFAA"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2C1FC31F" w14:textId="77777777" w:rsidR="0082333C" w:rsidRPr="0079325B" w:rsidRDefault="0082333C" w:rsidP="00994C93">
            <w:pPr>
              <w:pStyle w:val="Glava"/>
              <w:tabs>
                <w:tab w:val="clear" w:pos="4536"/>
                <w:tab w:val="clear" w:pos="9072"/>
              </w:tabs>
              <w:rPr>
                <w:i w:val="0"/>
                <w:sz w:val="22"/>
                <w:szCs w:val="22"/>
              </w:rPr>
            </w:pPr>
          </w:p>
        </w:tc>
      </w:tr>
      <w:tr w:rsidR="00D909E7" w:rsidRPr="0079325B" w14:paraId="30A23A1C" w14:textId="77777777" w:rsidTr="00D909E7">
        <w:tc>
          <w:tcPr>
            <w:tcW w:w="3989" w:type="dxa"/>
            <w:shd w:val="clear" w:color="auto" w:fill="E6E6E6"/>
            <w:vAlign w:val="center"/>
          </w:tcPr>
          <w:p w14:paraId="1E2CF51F"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3DC4594A"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341790C9" w14:textId="77777777" w:rsidTr="00D909E7">
        <w:tc>
          <w:tcPr>
            <w:tcW w:w="3989" w:type="dxa"/>
            <w:shd w:val="clear" w:color="auto" w:fill="E6E6E6"/>
            <w:vAlign w:val="center"/>
          </w:tcPr>
          <w:p w14:paraId="5A9C0FEC"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301BC314" w14:textId="77777777"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63DECF5F" w14:textId="77777777" w:rsidTr="00D909E7">
        <w:tc>
          <w:tcPr>
            <w:tcW w:w="3989" w:type="dxa"/>
            <w:shd w:val="clear" w:color="auto" w:fill="E6E6E6"/>
            <w:vAlign w:val="center"/>
          </w:tcPr>
          <w:p w14:paraId="071A438B"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159DDAC7"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40219AC4" w14:textId="77777777" w:rsidTr="00D909E7">
        <w:tc>
          <w:tcPr>
            <w:tcW w:w="3989" w:type="dxa"/>
            <w:shd w:val="clear" w:color="auto" w:fill="E6E6E6"/>
            <w:vAlign w:val="center"/>
          </w:tcPr>
          <w:p w14:paraId="75C6497F" w14:textId="77777777"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B5E6A53" w14:textId="53123ABE" w:rsidR="0028468C" w:rsidRDefault="005505D9" w:rsidP="00CA1BDC">
            <w:pPr>
              <w:pStyle w:val="Telobesedila-zamik"/>
              <w:ind w:left="0"/>
              <w:rPr>
                <w:i w:val="0"/>
                <w:sz w:val="22"/>
                <w:szCs w:val="22"/>
              </w:rPr>
            </w:pPr>
            <w:r>
              <w:rPr>
                <w:i w:val="0"/>
                <w:sz w:val="22"/>
                <w:szCs w:val="22"/>
              </w:rPr>
              <w:t>Katalog ponujenih artiklov</w:t>
            </w:r>
          </w:p>
        </w:tc>
      </w:tr>
      <w:tr w:rsidR="0028468C" w14:paraId="11B4D259" w14:textId="77777777" w:rsidTr="006340F8">
        <w:tc>
          <w:tcPr>
            <w:tcW w:w="3989" w:type="dxa"/>
            <w:shd w:val="clear" w:color="auto" w:fill="E6E6E6"/>
            <w:vAlign w:val="center"/>
          </w:tcPr>
          <w:p w14:paraId="643B15E9"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49C47B23" w14:textId="4D442EF9" w:rsidR="0028468C" w:rsidRDefault="005505D9" w:rsidP="001400E2">
            <w:pPr>
              <w:pStyle w:val="Telobesedila-zamik"/>
              <w:ind w:left="0"/>
              <w:rPr>
                <w:i w:val="0"/>
                <w:sz w:val="22"/>
                <w:szCs w:val="22"/>
              </w:rPr>
            </w:pPr>
            <w:r>
              <w:rPr>
                <w:i w:val="0"/>
                <w:sz w:val="22"/>
                <w:szCs w:val="22"/>
              </w:rPr>
              <w:t>Udeležba podizvajalcev</w:t>
            </w:r>
            <w:r w:rsidR="0028468C">
              <w:rPr>
                <w:i w:val="0"/>
                <w:sz w:val="22"/>
                <w:szCs w:val="22"/>
              </w:rPr>
              <w:t xml:space="preserve"> </w:t>
            </w:r>
          </w:p>
        </w:tc>
      </w:tr>
      <w:tr w:rsidR="0028468C" w:rsidRPr="0079325B" w14:paraId="67932E92" w14:textId="77777777" w:rsidTr="006340F8">
        <w:tc>
          <w:tcPr>
            <w:tcW w:w="3989" w:type="dxa"/>
            <w:shd w:val="clear" w:color="auto" w:fill="E6E6E6"/>
            <w:vAlign w:val="center"/>
          </w:tcPr>
          <w:p w14:paraId="60F651A2"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64A6A19F" w14:textId="1AB593C8" w:rsidR="0028468C" w:rsidRPr="0079325B" w:rsidRDefault="005505D9" w:rsidP="006340F8">
            <w:pPr>
              <w:pStyle w:val="Telobesedila-zamik"/>
              <w:ind w:left="0"/>
              <w:rPr>
                <w:i w:val="0"/>
                <w:sz w:val="22"/>
                <w:szCs w:val="22"/>
              </w:rPr>
            </w:pPr>
            <w:r w:rsidRPr="005505D9">
              <w:rPr>
                <w:i w:val="0"/>
                <w:sz w:val="22"/>
                <w:szCs w:val="22"/>
              </w:rPr>
              <w:t>Zahteva podizvajalca za neposredno plačilo / Soglasje podizvajalca za neposredno plačilo</w:t>
            </w:r>
          </w:p>
        </w:tc>
      </w:tr>
      <w:tr w:rsidR="005505D9" w:rsidRPr="0079325B" w14:paraId="590FFB5A" w14:textId="77777777" w:rsidTr="00E43A19">
        <w:tc>
          <w:tcPr>
            <w:tcW w:w="3989" w:type="dxa"/>
            <w:shd w:val="clear" w:color="auto" w:fill="E6E6E6"/>
            <w:vAlign w:val="center"/>
          </w:tcPr>
          <w:p w14:paraId="146E80C4" w14:textId="77777777" w:rsidR="005505D9" w:rsidRPr="0079325B" w:rsidRDefault="005505D9" w:rsidP="005505D9">
            <w:pPr>
              <w:pStyle w:val="Telobesedila-zamik"/>
              <w:ind w:left="0"/>
              <w:rPr>
                <w:b/>
                <w:i w:val="0"/>
                <w:sz w:val="22"/>
                <w:szCs w:val="22"/>
              </w:rPr>
            </w:pPr>
            <w:r w:rsidRPr="0079325B">
              <w:rPr>
                <w:b/>
                <w:i w:val="0"/>
                <w:sz w:val="22"/>
                <w:szCs w:val="22"/>
              </w:rPr>
              <w:t>PR</w:t>
            </w:r>
            <w:r>
              <w:rPr>
                <w:b/>
                <w:i w:val="0"/>
                <w:sz w:val="22"/>
                <w:szCs w:val="22"/>
              </w:rPr>
              <w:t>ILOGA 7</w:t>
            </w:r>
          </w:p>
        </w:tc>
        <w:tc>
          <w:tcPr>
            <w:tcW w:w="3989" w:type="dxa"/>
            <w:vAlign w:val="center"/>
          </w:tcPr>
          <w:p w14:paraId="6E4E9DFE" w14:textId="5F08A6CC" w:rsidR="005505D9" w:rsidRPr="0079325B" w:rsidRDefault="005505D9" w:rsidP="005505D9">
            <w:pPr>
              <w:pStyle w:val="Telobesedila-zamik"/>
              <w:ind w:left="0"/>
              <w:rPr>
                <w:i w:val="0"/>
                <w:sz w:val="22"/>
                <w:szCs w:val="22"/>
              </w:rPr>
            </w:pPr>
            <w:r w:rsidRPr="007348A8">
              <w:rPr>
                <w:i w:val="0"/>
                <w:sz w:val="22"/>
                <w:szCs w:val="22"/>
              </w:rPr>
              <w:t>Skupna ponudba</w:t>
            </w:r>
          </w:p>
        </w:tc>
      </w:tr>
      <w:tr w:rsidR="005505D9" w:rsidRPr="0079325B" w14:paraId="1F63835D" w14:textId="77777777" w:rsidTr="00E43A19">
        <w:tc>
          <w:tcPr>
            <w:tcW w:w="3989" w:type="dxa"/>
            <w:shd w:val="clear" w:color="auto" w:fill="E6E6E6"/>
            <w:vAlign w:val="center"/>
          </w:tcPr>
          <w:p w14:paraId="552AA30E" w14:textId="77777777" w:rsidR="005505D9" w:rsidRPr="0079325B" w:rsidRDefault="005505D9" w:rsidP="005505D9">
            <w:pPr>
              <w:pStyle w:val="Telobesedila-zamik"/>
              <w:ind w:left="0"/>
              <w:rPr>
                <w:b/>
                <w:i w:val="0"/>
                <w:sz w:val="22"/>
                <w:szCs w:val="22"/>
              </w:rPr>
            </w:pPr>
            <w:r w:rsidRPr="009E3C49">
              <w:rPr>
                <w:b/>
                <w:i w:val="0"/>
                <w:sz w:val="22"/>
                <w:szCs w:val="22"/>
              </w:rPr>
              <w:t xml:space="preserve">PRILOGA </w:t>
            </w:r>
            <w:r>
              <w:rPr>
                <w:b/>
                <w:i w:val="0"/>
                <w:sz w:val="22"/>
                <w:szCs w:val="22"/>
              </w:rPr>
              <w:t>8</w:t>
            </w:r>
          </w:p>
        </w:tc>
        <w:tc>
          <w:tcPr>
            <w:tcW w:w="3989" w:type="dxa"/>
            <w:vAlign w:val="center"/>
          </w:tcPr>
          <w:p w14:paraId="5FBE377C" w14:textId="69F3BEE4" w:rsidR="005505D9" w:rsidRPr="0079325B" w:rsidRDefault="005505D9" w:rsidP="005505D9">
            <w:pPr>
              <w:pStyle w:val="Telobesedila-zamik"/>
              <w:ind w:left="0"/>
              <w:rPr>
                <w:i w:val="0"/>
                <w:sz w:val="22"/>
                <w:szCs w:val="22"/>
              </w:rPr>
            </w:pPr>
            <w:r>
              <w:rPr>
                <w:i w:val="0"/>
                <w:sz w:val="22"/>
                <w:szCs w:val="22"/>
              </w:rPr>
              <w:t xml:space="preserve">Pooblastilo pravne osebe </w:t>
            </w:r>
          </w:p>
        </w:tc>
      </w:tr>
      <w:tr w:rsidR="005505D9" w:rsidRPr="0079325B" w14:paraId="694B29F9" w14:textId="77777777" w:rsidTr="00E43A19">
        <w:tc>
          <w:tcPr>
            <w:tcW w:w="3989" w:type="dxa"/>
            <w:shd w:val="clear" w:color="auto" w:fill="E6E6E6"/>
            <w:vAlign w:val="center"/>
          </w:tcPr>
          <w:p w14:paraId="47B34F2A" w14:textId="77777777" w:rsidR="005505D9" w:rsidRPr="007348A8" w:rsidRDefault="005505D9" w:rsidP="005505D9">
            <w:pPr>
              <w:pStyle w:val="Telobesedila-zamik"/>
              <w:ind w:left="0"/>
              <w:rPr>
                <w:b/>
                <w:i w:val="0"/>
                <w:sz w:val="22"/>
                <w:szCs w:val="22"/>
              </w:rPr>
            </w:pPr>
            <w:r w:rsidRPr="007348A8">
              <w:rPr>
                <w:b/>
                <w:i w:val="0"/>
                <w:sz w:val="22"/>
                <w:szCs w:val="22"/>
              </w:rPr>
              <w:t>PRILOGA 9</w:t>
            </w:r>
          </w:p>
        </w:tc>
        <w:tc>
          <w:tcPr>
            <w:tcW w:w="3989" w:type="dxa"/>
            <w:vAlign w:val="center"/>
          </w:tcPr>
          <w:p w14:paraId="44F0E9EE" w14:textId="46EF286A" w:rsidR="005505D9" w:rsidRPr="007348A8" w:rsidRDefault="005505D9" w:rsidP="005505D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5505D9" w:rsidRPr="0079325B" w14:paraId="610F03ED" w14:textId="77777777" w:rsidTr="00E43A19">
        <w:tc>
          <w:tcPr>
            <w:tcW w:w="3989" w:type="dxa"/>
            <w:shd w:val="clear" w:color="auto" w:fill="E6E6E6"/>
            <w:vAlign w:val="center"/>
          </w:tcPr>
          <w:p w14:paraId="03961F7C" w14:textId="77777777" w:rsidR="005505D9" w:rsidRPr="009E3C49" w:rsidRDefault="005505D9" w:rsidP="005505D9">
            <w:pPr>
              <w:pStyle w:val="Telobesedila-zamik"/>
              <w:ind w:left="0"/>
              <w:rPr>
                <w:b/>
                <w:i w:val="0"/>
                <w:sz w:val="22"/>
                <w:szCs w:val="22"/>
              </w:rPr>
            </w:pPr>
            <w:r>
              <w:rPr>
                <w:b/>
                <w:i w:val="0"/>
                <w:sz w:val="22"/>
                <w:szCs w:val="22"/>
              </w:rPr>
              <w:t>PRILOGA 10</w:t>
            </w:r>
          </w:p>
        </w:tc>
        <w:tc>
          <w:tcPr>
            <w:tcW w:w="3989" w:type="dxa"/>
            <w:vAlign w:val="center"/>
          </w:tcPr>
          <w:p w14:paraId="31428C59" w14:textId="5FEE4073" w:rsidR="005505D9" w:rsidRDefault="005505D9" w:rsidP="005505D9">
            <w:pPr>
              <w:pStyle w:val="Telobesedila-zamik"/>
              <w:ind w:left="0"/>
              <w:rPr>
                <w:i w:val="0"/>
                <w:sz w:val="22"/>
                <w:szCs w:val="22"/>
              </w:rPr>
            </w:pPr>
            <w:r w:rsidRPr="008A3700">
              <w:rPr>
                <w:i w:val="0"/>
                <w:sz w:val="22"/>
                <w:szCs w:val="22"/>
              </w:rPr>
              <w:t>Izjava fizične osebe oziroma odgovorne osebe poslovnega subjekta o nepovezanosti s funkcionarjem ali njegovim družinskim članom</w:t>
            </w:r>
          </w:p>
        </w:tc>
      </w:tr>
      <w:tr w:rsidR="005505D9" w:rsidRPr="0079325B" w14:paraId="2A746228" w14:textId="77777777" w:rsidTr="00E43A19">
        <w:tc>
          <w:tcPr>
            <w:tcW w:w="3989" w:type="dxa"/>
            <w:shd w:val="clear" w:color="auto" w:fill="E6E6E6"/>
            <w:vAlign w:val="center"/>
          </w:tcPr>
          <w:p w14:paraId="181693E3" w14:textId="77777777" w:rsidR="005505D9" w:rsidRDefault="005505D9" w:rsidP="005505D9">
            <w:pPr>
              <w:pStyle w:val="Telobesedila-zamik"/>
              <w:ind w:left="0"/>
              <w:rPr>
                <w:b/>
                <w:i w:val="0"/>
                <w:sz w:val="22"/>
                <w:szCs w:val="22"/>
              </w:rPr>
            </w:pPr>
            <w:r>
              <w:rPr>
                <w:b/>
                <w:i w:val="0"/>
                <w:sz w:val="22"/>
                <w:szCs w:val="22"/>
              </w:rPr>
              <w:t>PRILOGA 11</w:t>
            </w:r>
          </w:p>
        </w:tc>
        <w:tc>
          <w:tcPr>
            <w:tcW w:w="3989" w:type="dxa"/>
            <w:vAlign w:val="center"/>
          </w:tcPr>
          <w:p w14:paraId="35341773" w14:textId="735D98E9" w:rsidR="005505D9" w:rsidRDefault="005505D9" w:rsidP="005505D9">
            <w:pPr>
              <w:pStyle w:val="Telobesedila-zamik"/>
              <w:ind w:left="0"/>
              <w:rPr>
                <w:i w:val="0"/>
                <w:sz w:val="22"/>
                <w:szCs w:val="22"/>
              </w:rPr>
            </w:pPr>
            <w:r>
              <w:rPr>
                <w:i w:val="0"/>
                <w:sz w:val="22"/>
                <w:szCs w:val="22"/>
              </w:rPr>
              <w:t>Tehnična dokumentacija</w:t>
            </w:r>
          </w:p>
        </w:tc>
      </w:tr>
    </w:tbl>
    <w:p w14:paraId="56317379" w14:textId="77777777" w:rsidR="0082333C" w:rsidRPr="0079325B" w:rsidRDefault="0082333C" w:rsidP="00D00D74">
      <w:pPr>
        <w:pStyle w:val="Glava"/>
        <w:tabs>
          <w:tab w:val="clear" w:pos="4536"/>
          <w:tab w:val="clear" w:pos="9072"/>
        </w:tabs>
        <w:jc w:val="both"/>
        <w:rPr>
          <w:i w:val="0"/>
          <w:sz w:val="22"/>
          <w:szCs w:val="22"/>
        </w:rPr>
      </w:pPr>
    </w:p>
    <w:p w14:paraId="4227CE56" w14:textId="77777777" w:rsidR="0082333C" w:rsidRPr="0079325B" w:rsidRDefault="0082333C" w:rsidP="00D00D74">
      <w:pPr>
        <w:pStyle w:val="Glava"/>
        <w:tabs>
          <w:tab w:val="clear" w:pos="4536"/>
          <w:tab w:val="clear" w:pos="9072"/>
        </w:tabs>
        <w:jc w:val="both"/>
        <w:rPr>
          <w:i w:val="0"/>
          <w:sz w:val="22"/>
          <w:szCs w:val="22"/>
        </w:rPr>
      </w:pPr>
    </w:p>
    <w:p w14:paraId="0C2389DE" w14:textId="77777777" w:rsidR="00CC5E95" w:rsidRPr="0079325B" w:rsidRDefault="00CC5E95" w:rsidP="00CC5E95">
      <w:pPr>
        <w:pStyle w:val="Glava"/>
        <w:tabs>
          <w:tab w:val="clear" w:pos="4536"/>
          <w:tab w:val="clear" w:pos="9072"/>
        </w:tabs>
        <w:jc w:val="both"/>
        <w:rPr>
          <w:i w:val="0"/>
          <w:sz w:val="22"/>
          <w:szCs w:val="22"/>
        </w:rPr>
      </w:pPr>
    </w:p>
    <w:p w14:paraId="4A6CCE35" w14:textId="77777777" w:rsidR="00CC5E95" w:rsidRDefault="00CC5E95" w:rsidP="00D00D74">
      <w:pPr>
        <w:pStyle w:val="Glava"/>
        <w:tabs>
          <w:tab w:val="clear" w:pos="4536"/>
          <w:tab w:val="clear" w:pos="9072"/>
        </w:tabs>
        <w:jc w:val="both"/>
        <w:rPr>
          <w:i w:val="0"/>
          <w:sz w:val="22"/>
          <w:szCs w:val="22"/>
        </w:rPr>
      </w:pPr>
    </w:p>
    <w:p w14:paraId="4B2FA8CF" w14:textId="77777777" w:rsidR="00CC5E95" w:rsidRPr="0079325B" w:rsidRDefault="00CC5E95" w:rsidP="00D00D74">
      <w:pPr>
        <w:pStyle w:val="Glava"/>
        <w:tabs>
          <w:tab w:val="clear" w:pos="4536"/>
          <w:tab w:val="clear" w:pos="9072"/>
        </w:tabs>
        <w:jc w:val="both"/>
        <w:rPr>
          <w:i w:val="0"/>
          <w:sz w:val="22"/>
          <w:szCs w:val="22"/>
        </w:rPr>
      </w:pPr>
    </w:p>
    <w:p w14:paraId="7E6BFA11" w14:textId="77777777" w:rsidR="0070633D" w:rsidRDefault="0070633D">
      <w:pPr>
        <w:rPr>
          <w:i w:val="0"/>
          <w:sz w:val="22"/>
          <w:szCs w:val="22"/>
        </w:rPr>
      </w:pPr>
      <w:r>
        <w:rPr>
          <w:i w:val="0"/>
          <w:sz w:val="22"/>
          <w:szCs w:val="22"/>
        </w:rPr>
        <w:br w:type="page"/>
      </w:r>
    </w:p>
    <w:p w14:paraId="0F655B76"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3E7265F4"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45BE224C"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2A36A397" w14:textId="77777777" w:rsidR="00844DD4" w:rsidRPr="00C47DAF" w:rsidRDefault="00844DD4" w:rsidP="00BF32CF">
      <w:pPr>
        <w:pStyle w:val="Glava"/>
        <w:tabs>
          <w:tab w:val="clear" w:pos="4536"/>
          <w:tab w:val="clear" w:pos="9072"/>
        </w:tabs>
        <w:ind w:left="1080"/>
        <w:jc w:val="both"/>
        <w:rPr>
          <w:i w:val="0"/>
          <w:sz w:val="10"/>
          <w:szCs w:val="10"/>
        </w:rPr>
      </w:pPr>
    </w:p>
    <w:p w14:paraId="0D2E9380" w14:textId="77777777" w:rsidR="00844DD4" w:rsidRPr="00E002B1" w:rsidRDefault="00E002B1" w:rsidP="00E61536">
      <w:pPr>
        <w:pStyle w:val="Glava"/>
        <w:numPr>
          <w:ilvl w:val="0"/>
          <w:numId w:val="14"/>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4EDD5F74" w14:textId="77777777" w:rsidR="00F05FD0" w:rsidRPr="00C47DAF" w:rsidRDefault="00F05FD0" w:rsidP="00BF32CF">
      <w:pPr>
        <w:pStyle w:val="Glava"/>
        <w:tabs>
          <w:tab w:val="clear" w:pos="4536"/>
          <w:tab w:val="clear" w:pos="9072"/>
        </w:tabs>
        <w:ind w:left="1080"/>
        <w:jc w:val="both"/>
        <w:rPr>
          <w:i w:val="0"/>
          <w:sz w:val="10"/>
          <w:szCs w:val="10"/>
        </w:rPr>
      </w:pPr>
    </w:p>
    <w:p w14:paraId="1DA3C9B2" w14:textId="66635FE7"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5505D9" w:rsidRPr="005505D9">
        <w:rPr>
          <w:i w:val="0"/>
          <w:sz w:val="22"/>
          <w:szCs w:val="22"/>
        </w:rPr>
        <w:t>Sukcesivna dobava papirne galanterije, pripomočkov za čiščenje in čistilnih sredstev za potrebe javnega zavoda Šport Ljubljana za obdobje štirih let</w:t>
      </w:r>
      <w:r>
        <w:rPr>
          <w:i w:val="0"/>
          <w:sz w:val="22"/>
          <w:szCs w:val="22"/>
        </w:rPr>
        <w:t>«</w:t>
      </w:r>
    </w:p>
    <w:p w14:paraId="2F7D825D" w14:textId="77777777" w:rsidR="00E002B1" w:rsidRPr="00C47DAF" w:rsidRDefault="00E002B1" w:rsidP="00FB2495">
      <w:pPr>
        <w:pStyle w:val="Glava"/>
        <w:tabs>
          <w:tab w:val="clear" w:pos="4536"/>
          <w:tab w:val="clear" w:pos="9072"/>
        </w:tabs>
        <w:jc w:val="both"/>
        <w:rPr>
          <w:i w:val="0"/>
          <w:sz w:val="22"/>
          <w:szCs w:val="22"/>
        </w:rPr>
      </w:pPr>
    </w:p>
    <w:p w14:paraId="7CFEF54F" w14:textId="77777777" w:rsidR="00844DD4" w:rsidRDefault="00F05FD0" w:rsidP="00E61536">
      <w:pPr>
        <w:pStyle w:val="Glava"/>
        <w:numPr>
          <w:ilvl w:val="0"/>
          <w:numId w:val="14"/>
        </w:numPr>
        <w:tabs>
          <w:tab w:val="clear" w:pos="4536"/>
          <w:tab w:val="clear" w:pos="9072"/>
        </w:tabs>
        <w:jc w:val="both"/>
        <w:rPr>
          <w:i w:val="0"/>
          <w:sz w:val="22"/>
          <w:szCs w:val="22"/>
        </w:rPr>
      </w:pPr>
      <w:r w:rsidRPr="00F05FD0">
        <w:rPr>
          <w:i w:val="0"/>
          <w:sz w:val="22"/>
          <w:szCs w:val="22"/>
        </w:rPr>
        <w:t>Odgovorna oseba za podpis okvirnega sporazuma in funkcija:</w:t>
      </w:r>
    </w:p>
    <w:p w14:paraId="5C15DB7F" w14:textId="77777777" w:rsidR="00844DD4" w:rsidRDefault="00844DD4" w:rsidP="00BF32CF">
      <w:pPr>
        <w:pStyle w:val="Glava"/>
        <w:tabs>
          <w:tab w:val="clear" w:pos="4536"/>
          <w:tab w:val="clear" w:pos="9072"/>
        </w:tabs>
        <w:ind w:left="1080"/>
        <w:jc w:val="both"/>
        <w:rPr>
          <w:i w:val="0"/>
          <w:sz w:val="22"/>
          <w:szCs w:val="22"/>
        </w:rPr>
      </w:pPr>
    </w:p>
    <w:p w14:paraId="4D928475"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8F056DF"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07415EBD" w14:textId="77777777" w:rsidR="00844DD4" w:rsidRPr="00C47DAF" w:rsidRDefault="00844DD4" w:rsidP="00BF32CF">
      <w:pPr>
        <w:pStyle w:val="Glava"/>
        <w:tabs>
          <w:tab w:val="clear" w:pos="4536"/>
          <w:tab w:val="clear" w:pos="9072"/>
        </w:tabs>
        <w:ind w:left="1080"/>
        <w:jc w:val="both"/>
        <w:rPr>
          <w:i w:val="0"/>
          <w:sz w:val="10"/>
          <w:szCs w:val="10"/>
        </w:rPr>
      </w:pPr>
    </w:p>
    <w:p w14:paraId="71DC3533" w14:textId="77777777" w:rsidR="00844DD4" w:rsidRDefault="00F05FD0" w:rsidP="00E61536">
      <w:pPr>
        <w:pStyle w:val="Glava"/>
        <w:numPr>
          <w:ilvl w:val="0"/>
          <w:numId w:val="14"/>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5486F">
        <w:rPr>
          <w:i w:val="0"/>
          <w:sz w:val="22"/>
          <w:szCs w:val="22"/>
        </w:rPr>
        <w:t xml:space="preserve"> (tudi za komunikacijo preko e-JN)</w:t>
      </w:r>
      <w:r w:rsidR="00E002B1" w:rsidRPr="00C4302F">
        <w:rPr>
          <w:i w:val="0"/>
          <w:sz w:val="22"/>
          <w:szCs w:val="22"/>
        </w:rPr>
        <w:t>:</w:t>
      </w:r>
    </w:p>
    <w:p w14:paraId="27F1DCBD"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902A1D0" w14:textId="77777777" w:rsidTr="00E002B1">
        <w:trPr>
          <w:trHeight w:val="283"/>
        </w:trPr>
        <w:tc>
          <w:tcPr>
            <w:tcW w:w="3735" w:type="dxa"/>
          </w:tcPr>
          <w:p w14:paraId="04AE1834"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5E338B1" w14:textId="77777777" w:rsidR="00F05FD0" w:rsidRDefault="00F05FD0" w:rsidP="00BF32CF">
            <w:pPr>
              <w:pStyle w:val="Glava"/>
              <w:tabs>
                <w:tab w:val="clear" w:pos="4536"/>
                <w:tab w:val="clear" w:pos="9072"/>
              </w:tabs>
              <w:jc w:val="both"/>
              <w:rPr>
                <w:i w:val="0"/>
                <w:sz w:val="22"/>
                <w:szCs w:val="22"/>
              </w:rPr>
            </w:pPr>
          </w:p>
        </w:tc>
      </w:tr>
      <w:tr w:rsidR="00F05FD0" w14:paraId="11ED97E2" w14:textId="77777777" w:rsidTr="00E002B1">
        <w:trPr>
          <w:trHeight w:val="283"/>
        </w:trPr>
        <w:tc>
          <w:tcPr>
            <w:tcW w:w="3735" w:type="dxa"/>
          </w:tcPr>
          <w:p w14:paraId="1506754B"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3CE71B9" w14:textId="77777777" w:rsidR="00F05FD0" w:rsidRDefault="00F05FD0" w:rsidP="00BF32CF">
            <w:pPr>
              <w:pStyle w:val="Glava"/>
              <w:tabs>
                <w:tab w:val="clear" w:pos="4536"/>
                <w:tab w:val="clear" w:pos="9072"/>
              </w:tabs>
              <w:jc w:val="both"/>
              <w:rPr>
                <w:i w:val="0"/>
                <w:sz w:val="22"/>
                <w:szCs w:val="22"/>
              </w:rPr>
            </w:pPr>
          </w:p>
        </w:tc>
      </w:tr>
      <w:tr w:rsidR="00F05FD0" w14:paraId="674095BB" w14:textId="77777777" w:rsidTr="00E002B1">
        <w:trPr>
          <w:trHeight w:val="283"/>
        </w:trPr>
        <w:tc>
          <w:tcPr>
            <w:tcW w:w="3735" w:type="dxa"/>
          </w:tcPr>
          <w:p w14:paraId="62E86C20"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988FC38" w14:textId="77777777" w:rsidR="00F05FD0" w:rsidRDefault="00F05FD0" w:rsidP="00BF32CF">
            <w:pPr>
              <w:pStyle w:val="Glava"/>
              <w:tabs>
                <w:tab w:val="clear" w:pos="4536"/>
                <w:tab w:val="clear" w:pos="9072"/>
              </w:tabs>
              <w:jc w:val="both"/>
              <w:rPr>
                <w:i w:val="0"/>
                <w:sz w:val="22"/>
                <w:szCs w:val="22"/>
              </w:rPr>
            </w:pPr>
          </w:p>
        </w:tc>
      </w:tr>
      <w:tr w:rsidR="00F05FD0" w14:paraId="4C779895" w14:textId="77777777" w:rsidTr="00E002B1">
        <w:trPr>
          <w:trHeight w:val="283"/>
        </w:trPr>
        <w:tc>
          <w:tcPr>
            <w:tcW w:w="3735" w:type="dxa"/>
          </w:tcPr>
          <w:p w14:paraId="33BD1946"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87F734F" w14:textId="77777777" w:rsidR="00F05FD0" w:rsidRDefault="00F05FD0" w:rsidP="00BF32CF">
            <w:pPr>
              <w:pStyle w:val="Glava"/>
              <w:tabs>
                <w:tab w:val="clear" w:pos="4536"/>
                <w:tab w:val="clear" w:pos="9072"/>
              </w:tabs>
              <w:jc w:val="both"/>
              <w:rPr>
                <w:i w:val="0"/>
                <w:sz w:val="22"/>
                <w:szCs w:val="22"/>
              </w:rPr>
            </w:pPr>
          </w:p>
        </w:tc>
      </w:tr>
    </w:tbl>
    <w:p w14:paraId="232561C6" w14:textId="77777777" w:rsidR="00F05FD0" w:rsidRDefault="00F05FD0" w:rsidP="00BF32CF">
      <w:pPr>
        <w:pStyle w:val="Glava"/>
        <w:tabs>
          <w:tab w:val="clear" w:pos="4536"/>
          <w:tab w:val="clear" w:pos="9072"/>
        </w:tabs>
        <w:ind w:left="1080"/>
        <w:jc w:val="both"/>
        <w:rPr>
          <w:i w:val="0"/>
          <w:sz w:val="22"/>
          <w:szCs w:val="22"/>
        </w:rPr>
      </w:pPr>
    </w:p>
    <w:p w14:paraId="6C24B401" w14:textId="77777777" w:rsidR="00F05FD0" w:rsidRDefault="00F05FD0" w:rsidP="00E61536">
      <w:pPr>
        <w:pStyle w:val="Glava"/>
        <w:numPr>
          <w:ilvl w:val="0"/>
          <w:numId w:val="14"/>
        </w:numPr>
        <w:tabs>
          <w:tab w:val="clear" w:pos="4536"/>
          <w:tab w:val="clear" w:pos="9072"/>
        </w:tabs>
        <w:jc w:val="both"/>
        <w:rPr>
          <w:i w:val="0"/>
          <w:sz w:val="22"/>
          <w:szCs w:val="22"/>
        </w:rPr>
      </w:pPr>
      <w:r>
        <w:rPr>
          <w:i w:val="0"/>
          <w:sz w:val="22"/>
          <w:szCs w:val="22"/>
        </w:rPr>
        <w:t>Podatki osebe, ki bo pooblaščeni predstavnik okvirnega sporazuma:</w:t>
      </w:r>
    </w:p>
    <w:p w14:paraId="571A8AB7"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C5542BB" w14:textId="77777777" w:rsidTr="00E002B1">
        <w:trPr>
          <w:trHeight w:val="283"/>
        </w:trPr>
        <w:tc>
          <w:tcPr>
            <w:tcW w:w="3735" w:type="dxa"/>
          </w:tcPr>
          <w:p w14:paraId="30486E2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65B7195F" w14:textId="77777777" w:rsidR="00F05FD0" w:rsidRDefault="00F05FD0" w:rsidP="008C5086">
            <w:pPr>
              <w:pStyle w:val="Glava"/>
              <w:tabs>
                <w:tab w:val="clear" w:pos="4536"/>
                <w:tab w:val="clear" w:pos="9072"/>
              </w:tabs>
              <w:jc w:val="both"/>
              <w:rPr>
                <w:i w:val="0"/>
                <w:sz w:val="22"/>
                <w:szCs w:val="22"/>
              </w:rPr>
            </w:pPr>
          </w:p>
        </w:tc>
      </w:tr>
      <w:tr w:rsidR="00F05FD0" w14:paraId="05E523A0" w14:textId="77777777" w:rsidTr="00E002B1">
        <w:trPr>
          <w:trHeight w:val="283"/>
        </w:trPr>
        <w:tc>
          <w:tcPr>
            <w:tcW w:w="3735" w:type="dxa"/>
          </w:tcPr>
          <w:p w14:paraId="2DEDC50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15AC166D" w14:textId="77777777" w:rsidR="00F05FD0" w:rsidRDefault="00F05FD0" w:rsidP="008C5086">
            <w:pPr>
              <w:pStyle w:val="Glava"/>
              <w:tabs>
                <w:tab w:val="clear" w:pos="4536"/>
                <w:tab w:val="clear" w:pos="9072"/>
              </w:tabs>
              <w:jc w:val="both"/>
              <w:rPr>
                <w:i w:val="0"/>
                <w:sz w:val="22"/>
                <w:szCs w:val="22"/>
              </w:rPr>
            </w:pPr>
          </w:p>
        </w:tc>
      </w:tr>
      <w:tr w:rsidR="00F05FD0" w14:paraId="0269943B" w14:textId="77777777" w:rsidTr="00E002B1">
        <w:trPr>
          <w:trHeight w:val="283"/>
        </w:trPr>
        <w:tc>
          <w:tcPr>
            <w:tcW w:w="3735" w:type="dxa"/>
          </w:tcPr>
          <w:p w14:paraId="4294644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1D8BA22" w14:textId="77777777" w:rsidR="00F05FD0" w:rsidRDefault="00F05FD0" w:rsidP="008C5086">
            <w:pPr>
              <w:pStyle w:val="Glava"/>
              <w:tabs>
                <w:tab w:val="clear" w:pos="4536"/>
                <w:tab w:val="clear" w:pos="9072"/>
              </w:tabs>
              <w:jc w:val="both"/>
              <w:rPr>
                <w:i w:val="0"/>
                <w:sz w:val="22"/>
                <w:szCs w:val="22"/>
              </w:rPr>
            </w:pPr>
          </w:p>
        </w:tc>
      </w:tr>
      <w:tr w:rsidR="00F05FD0" w14:paraId="53B13AF4" w14:textId="77777777" w:rsidTr="00E002B1">
        <w:trPr>
          <w:trHeight w:val="283"/>
        </w:trPr>
        <w:tc>
          <w:tcPr>
            <w:tcW w:w="3735" w:type="dxa"/>
          </w:tcPr>
          <w:p w14:paraId="276841C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5B108F3" w14:textId="77777777" w:rsidR="00F05FD0" w:rsidRDefault="00F05FD0" w:rsidP="008C5086">
            <w:pPr>
              <w:pStyle w:val="Glava"/>
              <w:tabs>
                <w:tab w:val="clear" w:pos="4536"/>
                <w:tab w:val="clear" w:pos="9072"/>
              </w:tabs>
              <w:jc w:val="both"/>
              <w:rPr>
                <w:i w:val="0"/>
                <w:sz w:val="22"/>
                <w:szCs w:val="22"/>
              </w:rPr>
            </w:pPr>
          </w:p>
        </w:tc>
      </w:tr>
    </w:tbl>
    <w:p w14:paraId="512F72F7" w14:textId="77777777" w:rsidR="00F05FD0" w:rsidRDefault="00F05FD0" w:rsidP="00F05FD0">
      <w:pPr>
        <w:pStyle w:val="Glava"/>
        <w:tabs>
          <w:tab w:val="clear" w:pos="4536"/>
          <w:tab w:val="clear" w:pos="9072"/>
        </w:tabs>
        <w:ind w:left="1080"/>
        <w:jc w:val="both"/>
        <w:rPr>
          <w:i w:val="0"/>
          <w:sz w:val="22"/>
          <w:szCs w:val="22"/>
        </w:rPr>
      </w:pPr>
    </w:p>
    <w:p w14:paraId="245A3CC8" w14:textId="77777777" w:rsidR="00F05FD0" w:rsidRDefault="00F05FD0" w:rsidP="00E61536">
      <w:pPr>
        <w:pStyle w:val="Glava"/>
        <w:numPr>
          <w:ilvl w:val="0"/>
          <w:numId w:val="14"/>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34DA9056"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519B55C2" w14:textId="77777777" w:rsidTr="00E002B1">
        <w:trPr>
          <w:trHeight w:val="283"/>
        </w:trPr>
        <w:tc>
          <w:tcPr>
            <w:tcW w:w="3735" w:type="dxa"/>
          </w:tcPr>
          <w:p w14:paraId="3FDFF840"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0E439442" w14:textId="77777777" w:rsidR="00F05FD0" w:rsidRDefault="00F05FD0" w:rsidP="008C5086">
            <w:pPr>
              <w:pStyle w:val="Glava"/>
              <w:tabs>
                <w:tab w:val="clear" w:pos="4536"/>
                <w:tab w:val="clear" w:pos="9072"/>
              </w:tabs>
              <w:jc w:val="both"/>
              <w:rPr>
                <w:i w:val="0"/>
                <w:sz w:val="22"/>
                <w:szCs w:val="22"/>
              </w:rPr>
            </w:pPr>
          </w:p>
        </w:tc>
      </w:tr>
      <w:tr w:rsidR="00F05FD0" w14:paraId="239CD575" w14:textId="77777777" w:rsidTr="00E002B1">
        <w:trPr>
          <w:trHeight w:val="283"/>
        </w:trPr>
        <w:tc>
          <w:tcPr>
            <w:tcW w:w="3735" w:type="dxa"/>
          </w:tcPr>
          <w:p w14:paraId="4F35CCA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DF88F43" w14:textId="77777777" w:rsidR="00F05FD0" w:rsidRDefault="00F05FD0" w:rsidP="008C5086">
            <w:pPr>
              <w:pStyle w:val="Glava"/>
              <w:tabs>
                <w:tab w:val="clear" w:pos="4536"/>
                <w:tab w:val="clear" w:pos="9072"/>
              </w:tabs>
              <w:jc w:val="both"/>
              <w:rPr>
                <w:i w:val="0"/>
                <w:sz w:val="22"/>
                <w:szCs w:val="22"/>
              </w:rPr>
            </w:pPr>
          </w:p>
        </w:tc>
      </w:tr>
      <w:tr w:rsidR="00F05FD0" w14:paraId="47682AD6" w14:textId="77777777" w:rsidTr="00E002B1">
        <w:trPr>
          <w:trHeight w:val="283"/>
        </w:trPr>
        <w:tc>
          <w:tcPr>
            <w:tcW w:w="3735" w:type="dxa"/>
          </w:tcPr>
          <w:p w14:paraId="52B5B45B"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1FD4F282" w14:textId="77777777" w:rsidR="00F05FD0" w:rsidRDefault="00F05FD0" w:rsidP="008C5086">
            <w:pPr>
              <w:pStyle w:val="Glava"/>
              <w:tabs>
                <w:tab w:val="clear" w:pos="4536"/>
                <w:tab w:val="clear" w:pos="9072"/>
              </w:tabs>
              <w:jc w:val="both"/>
              <w:rPr>
                <w:i w:val="0"/>
                <w:sz w:val="22"/>
                <w:szCs w:val="22"/>
              </w:rPr>
            </w:pPr>
          </w:p>
        </w:tc>
      </w:tr>
      <w:tr w:rsidR="00F05FD0" w14:paraId="7902282F" w14:textId="77777777" w:rsidTr="00E002B1">
        <w:trPr>
          <w:trHeight w:val="283"/>
        </w:trPr>
        <w:tc>
          <w:tcPr>
            <w:tcW w:w="3735" w:type="dxa"/>
          </w:tcPr>
          <w:p w14:paraId="024023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71A8EFBD" w14:textId="77777777" w:rsidR="00F05FD0" w:rsidRDefault="00F05FD0" w:rsidP="008C5086">
            <w:pPr>
              <w:pStyle w:val="Glava"/>
              <w:tabs>
                <w:tab w:val="clear" w:pos="4536"/>
                <w:tab w:val="clear" w:pos="9072"/>
              </w:tabs>
              <w:jc w:val="both"/>
              <w:rPr>
                <w:i w:val="0"/>
                <w:sz w:val="22"/>
                <w:szCs w:val="22"/>
              </w:rPr>
            </w:pPr>
          </w:p>
        </w:tc>
      </w:tr>
    </w:tbl>
    <w:p w14:paraId="62CC9406" w14:textId="77777777" w:rsidR="00F05FD0" w:rsidRDefault="00F05FD0" w:rsidP="00F05FD0">
      <w:pPr>
        <w:pStyle w:val="Glava"/>
        <w:tabs>
          <w:tab w:val="clear" w:pos="4536"/>
          <w:tab w:val="clear" w:pos="9072"/>
        </w:tabs>
        <w:ind w:left="1080"/>
        <w:jc w:val="both"/>
        <w:rPr>
          <w:i w:val="0"/>
          <w:sz w:val="22"/>
          <w:szCs w:val="22"/>
        </w:rPr>
      </w:pPr>
    </w:p>
    <w:p w14:paraId="5D579B3F" w14:textId="77777777" w:rsidR="00C47DAF" w:rsidRPr="002B221B" w:rsidRDefault="00C47DAF" w:rsidP="00E61536">
      <w:pPr>
        <w:pStyle w:val="Glava"/>
        <w:numPr>
          <w:ilvl w:val="0"/>
          <w:numId w:val="14"/>
        </w:numPr>
        <w:tabs>
          <w:tab w:val="left" w:pos="284"/>
        </w:tabs>
        <w:jc w:val="both"/>
        <w:rPr>
          <w:i w:val="0"/>
          <w:sz w:val="22"/>
          <w:szCs w:val="22"/>
        </w:rPr>
      </w:pPr>
      <w:r w:rsidRPr="002B221B">
        <w:rPr>
          <w:i w:val="0"/>
          <w:sz w:val="22"/>
          <w:szCs w:val="22"/>
        </w:rPr>
        <w:t>Podatki osebe, ki bo zadolžena za sprejem in reševanje reklamacij:</w:t>
      </w:r>
    </w:p>
    <w:p w14:paraId="04EB9D6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CC9E62C" w14:textId="77777777" w:rsidTr="00D31419">
        <w:trPr>
          <w:trHeight w:val="283"/>
        </w:trPr>
        <w:tc>
          <w:tcPr>
            <w:tcW w:w="3735" w:type="dxa"/>
          </w:tcPr>
          <w:p w14:paraId="5E021FE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28ED68F" w14:textId="77777777" w:rsidR="00C47DAF" w:rsidRDefault="00C47DAF" w:rsidP="00D31419">
            <w:pPr>
              <w:pStyle w:val="Glava"/>
              <w:tabs>
                <w:tab w:val="clear" w:pos="4536"/>
                <w:tab w:val="clear" w:pos="9072"/>
              </w:tabs>
              <w:jc w:val="both"/>
              <w:rPr>
                <w:i w:val="0"/>
                <w:sz w:val="22"/>
                <w:szCs w:val="22"/>
              </w:rPr>
            </w:pPr>
          </w:p>
        </w:tc>
      </w:tr>
      <w:tr w:rsidR="00C47DAF" w14:paraId="3856F2FB" w14:textId="77777777" w:rsidTr="00D31419">
        <w:trPr>
          <w:trHeight w:val="283"/>
        </w:trPr>
        <w:tc>
          <w:tcPr>
            <w:tcW w:w="3735" w:type="dxa"/>
          </w:tcPr>
          <w:p w14:paraId="388FDEA2"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025CAC9F" w14:textId="77777777" w:rsidR="00C47DAF" w:rsidRDefault="00C47DAF" w:rsidP="00D31419">
            <w:pPr>
              <w:pStyle w:val="Glava"/>
              <w:tabs>
                <w:tab w:val="clear" w:pos="4536"/>
                <w:tab w:val="clear" w:pos="9072"/>
              </w:tabs>
              <w:jc w:val="both"/>
              <w:rPr>
                <w:i w:val="0"/>
                <w:sz w:val="22"/>
                <w:szCs w:val="22"/>
              </w:rPr>
            </w:pPr>
          </w:p>
        </w:tc>
      </w:tr>
      <w:tr w:rsidR="00C47DAF" w14:paraId="2971702A" w14:textId="77777777" w:rsidTr="00D31419">
        <w:trPr>
          <w:trHeight w:val="283"/>
        </w:trPr>
        <w:tc>
          <w:tcPr>
            <w:tcW w:w="3735" w:type="dxa"/>
          </w:tcPr>
          <w:p w14:paraId="7AB448E5"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715D757F" w14:textId="77777777" w:rsidR="00C47DAF" w:rsidRDefault="00C47DAF" w:rsidP="00D31419">
            <w:pPr>
              <w:pStyle w:val="Glava"/>
              <w:tabs>
                <w:tab w:val="clear" w:pos="4536"/>
                <w:tab w:val="clear" w:pos="9072"/>
              </w:tabs>
              <w:jc w:val="both"/>
              <w:rPr>
                <w:i w:val="0"/>
                <w:sz w:val="22"/>
                <w:szCs w:val="22"/>
              </w:rPr>
            </w:pPr>
          </w:p>
        </w:tc>
      </w:tr>
      <w:tr w:rsidR="00C47DAF" w14:paraId="39830836" w14:textId="77777777" w:rsidTr="00D31419">
        <w:trPr>
          <w:trHeight w:val="283"/>
        </w:trPr>
        <w:tc>
          <w:tcPr>
            <w:tcW w:w="3735" w:type="dxa"/>
          </w:tcPr>
          <w:p w14:paraId="7FE8CBCD"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0DF81CB" w14:textId="77777777" w:rsidR="00C47DAF" w:rsidRDefault="00C47DAF" w:rsidP="00D31419">
            <w:pPr>
              <w:pStyle w:val="Glava"/>
              <w:tabs>
                <w:tab w:val="clear" w:pos="4536"/>
                <w:tab w:val="clear" w:pos="9072"/>
              </w:tabs>
              <w:jc w:val="both"/>
              <w:rPr>
                <w:i w:val="0"/>
                <w:sz w:val="22"/>
                <w:szCs w:val="22"/>
              </w:rPr>
            </w:pPr>
          </w:p>
        </w:tc>
      </w:tr>
    </w:tbl>
    <w:p w14:paraId="72DED3AF" w14:textId="77777777" w:rsidR="00C47DAF" w:rsidRPr="00C47DAF" w:rsidRDefault="00C47DAF" w:rsidP="00F05FD0">
      <w:pPr>
        <w:pStyle w:val="Glava"/>
        <w:tabs>
          <w:tab w:val="clear" w:pos="4536"/>
          <w:tab w:val="clear" w:pos="9072"/>
        </w:tabs>
        <w:ind w:left="1080"/>
        <w:jc w:val="both"/>
        <w:rPr>
          <w:i w:val="0"/>
          <w:sz w:val="10"/>
          <w:szCs w:val="10"/>
        </w:rPr>
      </w:pPr>
    </w:p>
    <w:p w14:paraId="696BD922" w14:textId="77777777" w:rsidR="00844DD4" w:rsidRDefault="00F05FD0" w:rsidP="00E61536">
      <w:pPr>
        <w:pStyle w:val="Glava"/>
        <w:numPr>
          <w:ilvl w:val="0"/>
          <w:numId w:val="14"/>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6975D13B"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67E8A324" w14:textId="77777777" w:rsidR="00170C74" w:rsidRPr="00170C74" w:rsidRDefault="00170C74" w:rsidP="00170C74">
      <w:pPr>
        <w:pStyle w:val="Glava"/>
        <w:tabs>
          <w:tab w:val="clear" w:pos="4536"/>
          <w:tab w:val="clear" w:pos="9072"/>
        </w:tabs>
        <w:ind w:firstLine="1134"/>
        <w:jc w:val="both"/>
        <w:rPr>
          <w:i w:val="0"/>
          <w:sz w:val="16"/>
          <w:szCs w:val="16"/>
        </w:rPr>
      </w:pPr>
    </w:p>
    <w:p w14:paraId="62C78CB2" w14:textId="77777777" w:rsidR="00074F2A" w:rsidRDefault="00F05FD0" w:rsidP="00E61536">
      <w:pPr>
        <w:pStyle w:val="Glava"/>
        <w:numPr>
          <w:ilvl w:val="0"/>
          <w:numId w:val="14"/>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1C6D62BB" w14:textId="77777777" w:rsidR="00E002B1" w:rsidRDefault="00E002B1" w:rsidP="00FB2495">
      <w:pPr>
        <w:pStyle w:val="Glava"/>
        <w:tabs>
          <w:tab w:val="clear" w:pos="4536"/>
          <w:tab w:val="clear" w:pos="9072"/>
        </w:tabs>
        <w:rPr>
          <w:i w:val="0"/>
          <w:sz w:val="22"/>
          <w:szCs w:val="22"/>
        </w:rPr>
      </w:pPr>
    </w:p>
    <w:p w14:paraId="2B716026" w14:textId="77777777" w:rsidR="00E002B1" w:rsidRDefault="00E002B1" w:rsidP="00E61536">
      <w:pPr>
        <w:pStyle w:val="Glava"/>
        <w:numPr>
          <w:ilvl w:val="0"/>
          <w:numId w:val="14"/>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37825ED5" w14:textId="77777777" w:rsidR="00E002B1" w:rsidRDefault="00E002B1" w:rsidP="00E002B1">
      <w:pPr>
        <w:pStyle w:val="Odstavekseznama"/>
        <w:rPr>
          <w:i w:val="0"/>
          <w:sz w:val="22"/>
          <w:szCs w:val="22"/>
        </w:rPr>
      </w:pPr>
    </w:p>
    <w:p w14:paraId="1F7CE0BB" w14:textId="77777777" w:rsidR="00E002B1" w:rsidRDefault="00E002B1" w:rsidP="00E61536">
      <w:pPr>
        <w:pStyle w:val="Glava"/>
        <w:numPr>
          <w:ilvl w:val="0"/>
          <w:numId w:val="14"/>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4C62720"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10D7AB27" w14:textId="77777777" w:rsidR="00E002B1" w:rsidRDefault="00E002B1" w:rsidP="00E002B1">
      <w:pPr>
        <w:pStyle w:val="Odstavekseznama"/>
        <w:rPr>
          <w:i w:val="0"/>
          <w:sz w:val="22"/>
          <w:szCs w:val="22"/>
        </w:rPr>
      </w:pPr>
    </w:p>
    <w:p w14:paraId="3CCDB74F" w14:textId="77777777" w:rsidR="00E002B1" w:rsidRDefault="00074F2A" w:rsidP="00E61536">
      <w:pPr>
        <w:pStyle w:val="Glava"/>
        <w:numPr>
          <w:ilvl w:val="0"/>
          <w:numId w:val="14"/>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3AFE17C2" w14:textId="77777777" w:rsidR="00C47DAF" w:rsidRPr="00C47DAF" w:rsidRDefault="00C47DAF" w:rsidP="00C47DAF">
      <w:pPr>
        <w:pStyle w:val="Glava"/>
        <w:tabs>
          <w:tab w:val="clear" w:pos="4536"/>
          <w:tab w:val="clear" w:pos="9072"/>
        </w:tabs>
        <w:ind w:left="1440"/>
        <w:jc w:val="both"/>
        <w:rPr>
          <w:i w:val="0"/>
          <w:sz w:val="30"/>
          <w:szCs w:val="30"/>
        </w:rPr>
      </w:pPr>
    </w:p>
    <w:p w14:paraId="40E240F2" w14:textId="587F939E" w:rsidR="0070633D" w:rsidRPr="007A75B8" w:rsidRDefault="0070633D" w:rsidP="008C10FE">
      <w:pPr>
        <w:pStyle w:val="Glava"/>
        <w:tabs>
          <w:tab w:val="clear" w:pos="4536"/>
          <w:tab w:val="clear" w:pos="9072"/>
        </w:tabs>
        <w:ind w:left="1080"/>
        <w:jc w:val="both"/>
        <w:rPr>
          <w:i w:val="0"/>
          <w:sz w:val="22"/>
          <w:szCs w:val="22"/>
        </w:rPr>
      </w:pPr>
      <w:r w:rsidRPr="007A75B8">
        <w:rPr>
          <w:i w:val="0"/>
          <w:sz w:val="22"/>
          <w:szCs w:val="22"/>
        </w:rPr>
        <w:br w:type="page"/>
      </w:r>
    </w:p>
    <w:p w14:paraId="42E26B17" w14:textId="77777777" w:rsidR="0056394D" w:rsidRDefault="0056394D">
      <w:pPr>
        <w:rPr>
          <w:i w:val="0"/>
          <w:sz w:val="22"/>
          <w:szCs w:val="22"/>
        </w:rPr>
      </w:pPr>
    </w:p>
    <w:p w14:paraId="03332FC5" w14:textId="77777777" w:rsidR="00C718B0" w:rsidRPr="00C47DAF" w:rsidRDefault="00C718B0" w:rsidP="00C47DAF">
      <w:pPr>
        <w:pStyle w:val="Glava"/>
        <w:tabs>
          <w:tab w:val="clear" w:pos="4536"/>
          <w:tab w:val="clear" w:pos="9072"/>
        </w:tabs>
        <w:ind w:left="1080"/>
        <w:jc w:val="both"/>
        <w:rPr>
          <w:i w:val="0"/>
          <w:sz w:val="22"/>
          <w:szCs w:val="22"/>
        </w:rPr>
      </w:pPr>
    </w:p>
    <w:p w14:paraId="5DBC46F2" w14:textId="77777777" w:rsidR="005168E8" w:rsidRPr="00FF38DC" w:rsidRDefault="005168E8" w:rsidP="00743DA5">
      <w:pPr>
        <w:pStyle w:val="Glava"/>
        <w:tabs>
          <w:tab w:val="clear" w:pos="4536"/>
          <w:tab w:val="clear" w:pos="9072"/>
        </w:tabs>
        <w:ind w:left="1080" w:right="502"/>
        <w:jc w:val="right"/>
        <w:rPr>
          <w:b/>
          <w:i w:val="0"/>
          <w:sz w:val="22"/>
          <w:szCs w:val="22"/>
        </w:rPr>
      </w:pPr>
      <w:r w:rsidRPr="00FF38DC">
        <w:rPr>
          <w:b/>
          <w:i w:val="0"/>
          <w:sz w:val="22"/>
          <w:szCs w:val="22"/>
        </w:rPr>
        <w:t xml:space="preserve">PRILOGA </w:t>
      </w:r>
      <w:r w:rsidRPr="0006472D">
        <w:rPr>
          <w:b/>
          <w:i w:val="0"/>
          <w:sz w:val="22"/>
          <w:szCs w:val="22"/>
        </w:rPr>
        <w:t>2</w:t>
      </w:r>
    </w:p>
    <w:p w14:paraId="1AFA9C78" w14:textId="77777777" w:rsidR="005168E8" w:rsidRPr="00FF38DC" w:rsidRDefault="005168E8" w:rsidP="00743DA5">
      <w:pPr>
        <w:pStyle w:val="Glava"/>
        <w:tabs>
          <w:tab w:val="clear" w:pos="4536"/>
          <w:tab w:val="clear" w:pos="9072"/>
        </w:tabs>
        <w:ind w:left="1080" w:right="502"/>
        <w:jc w:val="both"/>
        <w:rPr>
          <w:i w:val="0"/>
          <w:sz w:val="22"/>
          <w:szCs w:val="22"/>
        </w:rPr>
      </w:pPr>
    </w:p>
    <w:tbl>
      <w:tblPr>
        <w:tblW w:w="0" w:type="auto"/>
        <w:tblInd w:w="1188" w:type="dxa"/>
        <w:tblLook w:val="01E0" w:firstRow="1" w:lastRow="1" w:firstColumn="1" w:lastColumn="1" w:noHBand="0" w:noVBand="0"/>
      </w:tblPr>
      <w:tblGrid>
        <w:gridCol w:w="1929"/>
        <w:gridCol w:w="7574"/>
      </w:tblGrid>
      <w:tr w:rsidR="005168E8" w:rsidRPr="00FF38DC" w14:paraId="743E9804" w14:textId="77777777" w:rsidTr="00684567">
        <w:tc>
          <w:tcPr>
            <w:tcW w:w="1426" w:type="dxa"/>
          </w:tcPr>
          <w:p w14:paraId="1B5156F3"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PONUDNIK:</w:t>
            </w:r>
          </w:p>
        </w:tc>
        <w:tc>
          <w:tcPr>
            <w:tcW w:w="7574" w:type="dxa"/>
            <w:tcBorders>
              <w:bottom w:val="single" w:sz="4" w:space="0" w:color="auto"/>
            </w:tcBorders>
          </w:tcPr>
          <w:p w14:paraId="1A817A54" w14:textId="77777777" w:rsidR="005168E8" w:rsidRPr="00FF38DC" w:rsidRDefault="005168E8" w:rsidP="00743DA5">
            <w:pPr>
              <w:pStyle w:val="Glava"/>
              <w:tabs>
                <w:tab w:val="clear" w:pos="4536"/>
                <w:tab w:val="clear" w:pos="9072"/>
              </w:tabs>
              <w:ind w:right="502"/>
              <w:jc w:val="both"/>
              <w:rPr>
                <w:i w:val="0"/>
                <w:sz w:val="22"/>
                <w:szCs w:val="22"/>
              </w:rPr>
            </w:pPr>
          </w:p>
        </w:tc>
      </w:tr>
    </w:tbl>
    <w:p w14:paraId="205AD7CD" w14:textId="77777777" w:rsidR="005168E8" w:rsidRPr="00FF38DC" w:rsidRDefault="005168E8"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15EEAE67" w14:textId="77777777" w:rsidTr="00684567">
        <w:tc>
          <w:tcPr>
            <w:tcW w:w="2160" w:type="dxa"/>
          </w:tcPr>
          <w:p w14:paraId="5815A12C" w14:textId="77777777"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50D4FCAF"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205DD13A" w14:textId="77777777" w:rsidTr="00684567">
        <w:tc>
          <w:tcPr>
            <w:tcW w:w="2160" w:type="dxa"/>
          </w:tcPr>
          <w:p w14:paraId="00A55D52" w14:textId="77777777" w:rsidR="005168E8" w:rsidRPr="00FF38DC" w:rsidRDefault="005168E8" w:rsidP="00743DA5">
            <w:pPr>
              <w:pStyle w:val="Glava"/>
              <w:tabs>
                <w:tab w:val="clear" w:pos="4536"/>
                <w:tab w:val="clear" w:pos="9072"/>
              </w:tabs>
              <w:ind w:right="502"/>
              <w:jc w:val="both"/>
              <w:rPr>
                <w:i w:val="0"/>
                <w:sz w:val="22"/>
                <w:szCs w:val="22"/>
              </w:rPr>
            </w:pPr>
          </w:p>
        </w:tc>
        <w:tc>
          <w:tcPr>
            <w:tcW w:w="6840" w:type="dxa"/>
            <w:gridSpan w:val="2"/>
          </w:tcPr>
          <w:p w14:paraId="62F9B33B" w14:textId="77777777" w:rsidR="005168E8" w:rsidRPr="00FF38DC" w:rsidRDefault="005168E8" w:rsidP="00743DA5">
            <w:pPr>
              <w:pStyle w:val="Glava"/>
              <w:tabs>
                <w:tab w:val="clear" w:pos="4536"/>
                <w:tab w:val="clear" w:pos="9072"/>
              </w:tabs>
              <w:ind w:right="502"/>
              <w:jc w:val="both"/>
              <w:rPr>
                <w:i w:val="0"/>
                <w:sz w:val="22"/>
                <w:szCs w:val="22"/>
              </w:rPr>
            </w:pPr>
          </w:p>
        </w:tc>
      </w:tr>
      <w:tr w:rsidR="005168E8" w:rsidRPr="00FF38DC" w14:paraId="0C0421C3" w14:textId="77777777" w:rsidTr="00684567">
        <w:tc>
          <w:tcPr>
            <w:tcW w:w="2520" w:type="dxa"/>
            <w:gridSpan w:val="2"/>
          </w:tcPr>
          <w:p w14:paraId="4A306780" w14:textId="0BCC2BB8" w:rsidR="005168E8" w:rsidRPr="00FF38DC" w:rsidRDefault="005168E8" w:rsidP="00743DA5">
            <w:pPr>
              <w:pStyle w:val="Glava"/>
              <w:tabs>
                <w:tab w:val="clear" w:pos="4536"/>
                <w:tab w:val="clear" w:pos="9072"/>
              </w:tabs>
              <w:ind w:right="502"/>
              <w:jc w:val="both"/>
              <w:rPr>
                <w:i w:val="0"/>
                <w:sz w:val="22"/>
                <w:szCs w:val="22"/>
              </w:rPr>
            </w:pPr>
            <w:r w:rsidRPr="00FF38DC">
              <w:rPr>
                <w:i w:val="0"/>
                <w:sz w:val="22"/>
                <w:szCs w:val="22"/>
              </w:rPr>
              <w:t>dajem naslednj</w:t>
            </w:r>
            <w:r w:rsidR="00C14BB9">
              <w:rPr>
                <w:i w:val="0"/>
                <w:sz w:val="22"/>
                <w:szCs w:val="22"/>
              </w:rPr>
              <w:t>i</w:t>
            </w:r>
          </w:p>
        </w:tc>
        <w:tc>
          <w:tcPr>
            <w:tcW w:w="6480" w:type="dxa"/>
          </w:tcPr>
          <w:p w14:paraId="3DFF73A4" w14:textId="77777777" w:rsidR="005168E8" w:rsidRPr="00FF38DC" w:rsidRDefault="005168E8" w:rsidP="00743DA5">
            <w:pPr>
              <w:pStyle w:val="Glava"/>
              <w:tabs>
                <w:tab w:val="clear" w:pos="4536"/>
                <w:tab w:val="clear" w:pos="9072"/>
              </w:tabs>
              <w:ind w:right="502"/>
              <w:jc w:val="both"/>
              <w:rPr>
                <w:i w:val="0"/>
                <w:sz w:val="22"/>
                <w:szCs w:val="22"/>
              </w:rPr>
            </w:pPr>
          </w:p>
        </w:tc>
      </w:tr>
    </w:tbl>
    <w:p w14:paraId="158FFEBF" w14:textId="77777777" w:rsidR="005168E8" w:rsidRPr="00FF38DC" w:rsidRDefault="005168E8" w:rsidP="00743DA5">
      <w:pPr>
        <w:pStyle w:val="Glava"/>
        <w:tabs>
          <w:tab w:val="clear" w:pos="4536"/>
          <w:tab w:val="clear" w:pos="9072"/>
        </w:tabs>
        <w:ind w:right="502"/>
        <w:jc w:val="both"/>
        <w:rPr>
          <w:i w:val="0"/>
          <w:sz w:val="22"/>
          <w:szCs w:val="22"/>
        </w:rPr>
      </w:pPr>
    </w:p>
    <w:p w14:paraId="502CB51C" w14:textId="77777777" w:rsidR="005168E8" w:rsidRPr="0075491A" w:rsidRDefault="00E00175" w:rsidP="00743DA5">
      <w:pPr>
        <w:pStyle w:val="Glava"/>
        <w:tabs>
          <w:tab w:val="clear" w:pos="4536"/>
          <w:tab w:val="clear" w:pos="9072"/>
        </w:tabs>
        <w:ind w:left="1080" w:right="502"/>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5E2CD733" w14:textId="77777777" w:rsidR="005168E8" w:rsidRDefault="005168E8" w:rsidP="00743DA5">
      <w:pPr>
        <w:pStyle w:val="Glava"/>
        <w:tabs>
          <w:tab w:val="clear" w:pos="4536"/>
          <w:tab w:val="clear" w:pos="9072"/>
        </w:tabs>
        <w:ind w:right="502"/>
        <w:jc w:val="both"/>
        <w:rPr>
          <w:i w:val="0"/>
          <w:sz w:val="22"/>
          <w:szCs w:val="22"/>
        </w:rPr>
      </w:pPr>
    </w:p>
    <w:p w14:paraId="7948AC2C" w14:textId="77777777" w:rsidR="005168E8" w:rsidRPr="00FF38DC" w:rsidRDefault="005168E8" w:rsidP="00743DA5">
      <w:pPr>
        <w:pStyle w:val="Glava"/>
        <w:tabs>
          <w:tab w:val="clear" w:pos="4536"/>
          <w:tab w:val="clear" w:pos="9072"/>
        </w:tabs>
        <w:ind w:right="502"/>
        <w:jc w:val="both"/>
        <w:rPr>
          <w:i w:val="0"/>
          <w:sz w:val="22"/>
          <w:szCs w:val="22"/>
        </w:rPr>
      </w:pPr>
    </w:p>
    <w:p w14:paraId="5B20E931" w14:textId="102717F8" w:rsidR="005505D9" w:rsidRDefault="005505D9" w:rsidP="00E61536">
      <w:pPr>
        <w:pStyle w:val="Glava"/>
        <w:numPr>
          <w:ilvl w:val="0"/>
          <w:numId w:val="24"/>
        </w:numPr>
        <w:tabs>
          <w:tab w:val="clear" w:pos="4536"/>
          <w:tab w:val="clear" w:pos="9072"/>
        </w:tabs>
        <w:jc w:val="both"/>
        <w:rPr>
          <w:b/>
          <w:i w:val="0"/>
          <w:sz w:val="22"/>
          <w:szCs w:val="22"/>
        </w:rPr>
      </w:pPr>
      <w:r>
        <w:rPr>
          <w:b/>
          <w:i w:val="0"/>
          <w:sz w:val="22"/>
          <w:szCs w:val="22"/>
        </w:rPr>
        <w:t>Ponudbena vrednost</w:t>
      </w:r>
    </w:p>
    <w:p w14:paraId="46CF5172" w14:textId="77777777" w:rsidR="005505D9" w:rsidRPr="009C21FE" w:rsidRDefault="005505D9" w:rsidP="005505D9">
      <w:pPr>
        <w:pStyle w:val="Glava"/>
        <w:tabs>
          <w:tab w:val="clear" w:pos="4536"/>
          <w:tab w:val="clear" w:pos="9072"/>
        </w:tabs>
        <w:ind w:left="1440"/>
        <w:jc w:val="both"/>
        <w:rPr>
          <w:b/>
          <w:i w:val="0"/>
          <w:sz w:val="22"/>
          <w:szCs w:val="22"/>
        </w:rPr>
      </w:pPr>
    </w:p>
    <w:tbl>
      <w:tblPr>
        <w:tblW w:w="4108" w:type="pct"/>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1"/>
        <w:gridCol w:w="4618"/>
      </w:tblGrid>
      <w:tr w:rsidR="005505D9" w:rsidRPr="00FF38DC" w14:paraId="6356ABB9" w14:textId="77777777" w:rsidTr="005505D9">
        <w:tc>
          <w:tcPr>
            <w:tcW w:w="2373" w:type="pct"/>
          </w:tcPr>
          <w:p w14:paraId="390777A2" w14:textId="77777777" w:rsidR="005505D9" w:rsidRDefault="005505D9" w:rsidP="005D1219">
            <w:pPr>
              <w:pStyle w:val="Glava"/>
              <w:tabs>
                <w:tab w:val="clear" w:pos="4536"/>
                <w:tab w:val="clear" w:pos="9072"/>
              </w:tabs>
              <w:jc w:val="center"/>
              <w:rPr>
                <w:i w:val="0"/>
                <w:sz w:val="22"/>
                <w:szCs w:val="22"/>
              </w:rPr>
            </w:pPr>
            <w:r w:rsidRPr="00FF38DC">
              <w:rPr>
                <w:i w:val="0"/>
                <w:sz w:val="22"/>
                <w:szCs w:val="22"/>
              </w:rPr>
              <w:t xml:space="preserve">Ponudbena vrednost </w:t>
            </w:r>
            <w:r>
              <w:rPr>
                <w:i w:val="0"/>
                <w:sz w:val="22"/>
                <w:szCs w:val="22"/>
              </w:rPr>
              <w:t>brez DDV</w:t>
            </w:r>
          </w:p>
          <w:p w14:paraId="4EF9B7E5" w14:textId="07D874B9" w:rsidR="005505D9" w:rsidRPr="00FF38DC" w:rsidRDefault="005505D9" w:rsidP="005D1219">
            <w:pPr>
              <w:pStyle w:val="Glava"/>
              <w:tabs>
                <w:tab w:val="clear" w:pos="4536"/>
                <w:tab w:val="clear" w:pos="9072"/>
              </w:tabs>
              <w:jc w:val="center"/>
              <w:rPr>
                <w:i w:val="0"/>
                <w:sz w:val="22"/>
                <w:szCs w:val="22"/>
              </w:rPr>
            </w:pPr>
            <w:r w:rsidRPr="00FF38DC">
              <w:rPr>
                <w:i w:val="0"/>
                <w:sz w:val="22"/>
                <w:szCs w:val="22"/>
              </w:rPr>
              <w:t>za ocenjeno količino</w:t>
            </w:r>
            <w:r>
              <w:rPr>
                <w:i w:val="0"/>
                <w:sz w:val="22"/>
                <w:szCs w:val="22"/>
              </w:rPr>
              <w:t xml:space="preserve"> (v EUR)</w:t>
            </w:r>
          </w:p>
        </w:tc>
        <w:tc>
          <w:tcPr>
            <w:tcW w:w="2627" w:type="pct"/>
          </w:tcPr>
          <w:p w14:paraId="27B75004" w14:textId="77777777" w:rsidR="005505D9" w:rsidRDefault="005505D9" w:rsidP="005D1219">
            <w:pPr>
              <w:pStyle w:val="Glava"/>
              <w:tabs>
                <w:tab w:val="clear" w:pos="4536"/>
                <w:tab w:val="clear" w:pos="9072"/>
              </w:tabs>
              <w:jc w:val="center"/>
              <w:rPr>
                <w:i w:val="0"/>
                <w:sz w:val="22"/>
                <w:szCs w:val="22"/>
              </w:rPr>
            </w:pPr>
            <w:r>
              <w:rPr>
                <w:i w:val="0"/>
                <w:sz w:val="22"/>
                <w:szCs w:val="22"/>
              </w:rPr>
              <w:t>Ponudbena vrednost z DDV</w:t>
            </w:r>
          </w:p>
          <w:p w14:paraId="5D10AA00" w14:textId="21B9E829" w:rsidR="005505D9" w:rsidRPr="00FF38DC" w:rsidRDefault="005505D9" w:rsidP="005D1219">
            <w:pPr>
              <w:pStyle w:val="Glava"/>
              <w:tabs>
                <w:tab w:val="clear" w:pos="4536"/>
                <w:tab w:val="clear" w:pos="9072"/>
              </w:tabs>
              <w:jc w:val="center"/>
              <w:rPr>
                <w:i w:val="0"/>
                <w:sz w:val="22"/>
                <w:szCs w:val="22"/>
              </w:rPr>
            </w:pPr>
            <w:r w:rsidRPr="00FF38DC">
              <w:rPr>
                <w:i w:val="0"/>
                <w:sz w:val="22"/>
                <w:szCs w:val="22"/>
              </w:rPr>
              <w:t>za ocenjeno količino</w:t>
            </w:r>
            <w:r>
              <w:rPr>
                <w:i w:val="0"/>
                <w:sz w:val="22"/>
                <w:szCs w:val="22"/>
              </w:rPr>
              <w:t xml:space="preserve"> (v EUR)</w:t>
            </w:r>
          </w:p>
        </w:tc>
      </w:tr>
      <w:tr w:rsidR="005505D9" w:rsidRPr="00FF38DC" w14:paraId="3D9D82BE" w14:textId="77777777" w:rsidTr="005505D9">
        <w:tc>
          <w:tcPr>
            <w:tcW w:w="2373" w:type="pct"/>
          </w:tcPr>
          <w:p w14:paraId="3A28AE45" w14:textId="77777777" w:rsidR="005505D9" w:rsidRDefault="005505D9" w:rsidP="005D1219">
            <w:pPr>
              <w:pStyle w:val="Glava"/>
              <w:tabs>
                <w:tab w:val="clear" w:pos="4536"/>
                <w:tab w:val="clear" w:pos="9072"/>
              </w:tabs>
              <w:jc w:val="both"/>
              <w:rPr>
                <w:i w:val="0"/>
                <w:sz w:val="22"/>
                <w:szCs w:val="22"/>
              </w:rPr>
            </w:pPr>
          </w:p>
          <w:p w14:paraId="66CD8736" w14:textId="46B8C9F6" w:rsidR="005505D9" w:rsidRPr="00FF38DC" w:rsidRDefault="005505D9" w:rsidP="005D1219">
            <w:pPr>
              <w:pStyle w:val="Glava"/>
              <w:tabs>
                <w:tab w:val="clear" w:pos="4536"/>
                <w:tab w:val="clear" w:pos="9072"/>
              </w:tabs>
              <w:jc w:val="both"/>
              <w:rPr>
                <w:i w:val="0"/>
                <w:sz w:val="22"/>
                <w:szCs w:val="22"/>
              </w:rPr>
            </w:pPr>
          </w:p>
        </w:tc>
        <w:tc>
          <w:tcPr>
            <w:tcW w:w="2627" w:type="pct"/>
          </w:tcPr>
          <w:p w14:paraId="75C910FC" w14:textId="77777777" w:rsidR="005505D9" w:rsidRPr="00FF38DC" w:rsidRDefault="005505D9" w:rsidP="005D1219">
            <w:pPr>
              <w:pStyle w:val="Glava"/>
              <w:tabs>
                <w:tab w:val="clear" w:pos="4536"/>
                <w:tab w:val="clear" w:pos="9072"/>
              </w:tabs>
              <w:jc w:val="both"/>
              <w:rPr>
                <w:i w:val="0"/>
                <w:sz w:val="22"/>
                <w:szCs w:val="22"/>
              </w:rPr>
            </w:pPr>
          </w:p>
        </w:tc>
      </w:tr>
    </w:tbl>
    <w:p w14:paraId="5EAD7BC7" w14:textId="77777777" w:rsidR="005505D9" w:rsidRDefault="005505D9" w:rsidP="005505D9">
      <w:pPr>
        <w:pStyle w:val="Glava"/>
        <w:tabs>
          <w:tab w:val="clear" w:pos="4536"/>
          <w:tab w:val="clear" w:pos="9072"/>
        </w:tabs>
        <w:jc w:val="both"/>
        <w:rPr>
          <w:i w:val="0"/>
          <w:sz w:val="22"/>
          <w:szCs w:val="22"/>
        </w:rPr>
      </w:pPr>
    </w:p>
    <w:p w14:paraId="150D9B7E" w14:textId="16052F5D" w:rsidR="005505D9" w:rsidRPr="005505D9" w:rsidRDefault="005505D9" w:rsidP="00E61536">
      <w:pPr>
        <w:pStyle w:val="Glava"/>
        <w:numPr>
          <w:ilvl w:val="0"/>
          <w:numId w:val="24"/>
        </w:numPr>
        <w:tabs>
          <w:tab w:val="clear" w:pos="4536"/>
          <w:tab w:val="clear" w:pos="9072"/>
        </w:tabs>
        <w:ind w:left="1418"/>
        <w:jc w:val="both"/>
        <w:rPr>
          <w:i w:val="0"/>
          <w:sz w:val="22"/>
          <w:szCs w:val="22"/>
          <w:lang w:eastAsia="en-US"/>
        </w:rPr>
      </w:pPr>
      <w:r w:rsidRPr="005505D9">
        <w:rPr>
          <w:b/>
          <w:i w:val="0"/>
          <w:sz w:val="22"/>
          <w:szCs w:val="22"/>
        </w:rPr>
        <w:t>Merilo »ZERO WASTE</w:t>
      </w:r>
      <w:r>
        <w:rPr>
          <w:b/>
          <w:i w:val="0"/>
          <w:sz w:val="22"/>
          <w:szCs w:val="22"/>
        </w:rPr>
        <w:t xml:space="preserve">«: </w:t>
      </w:r>
      <w:r w:rsidRPr="002E1929">
        <w:rPr>
          <w:b/>
          <w:i w:val="0"/>
          <w:sz w:val="22"/>
          <w:szCs w:val="22"/>
          <w:bdr w:val="single" w:sz="4" w:space="0" w:color="auto"/>
        </w:rPr>
        <w:t>_______</w:t>
      </w:r>
    </w:p>
    <w:p w14:paraId="65287502" w14:textId="77777777" w:rsidR="005505D9" w:rsidRDefault="005505D9" w:rsidP="002E1929">
      <w:pPr>
        <w:pStyle w:val="Glava"/>
        <w:tabs>
          <w:tab w:val="clear" w:pos="4536"/>
          <w:tab w:val="clear" w:pos="9072"/>
        </w:tabs>
        <w:ind w:left="1080"/>
        <w:jc w:val="both"/>
        <w:rPr>
          <w:i w:val="0"/>
          <w:sz w:val="22"/>
          <w:szCs w:val="22"/>
        </w:rPr>
      </w:pPr>
    </w:p>
    <w:p w14:paraId="00440054" w14:textId="159A8D39" w:rsidR="005505D9" w:rsidRPr="005505D9" w:rsidRDefault="005505D9" w:rsidP="005505D9">
      <w:pPr>
        <w:pStyle w:val="Glava"/>
        <w:tabs>
          <w:tab w:val="clear" w:pos="4536"/>
          <w:tab w:val="clear" w:pos="9072"/>
        </w:tabs>
        <w:ind w:left="1080"/>
        <w:jc w:val="both"/>
        <w:rPr>
          <w:i w:val="0"/>
          <w:sz w:val="22"/>
          <w:szCs w:val="22"/>
          <w:lang w:eastAsia="en-US"/>
        </w:rPr>
      </w:pPr>
      <w:r w:rsidRPr="005505D9">
        <w:rPr>
          <w:i w:val="0"/>
          <w:sz w:val="22"/>
          <w:szCs w:val="22"/>
        </w:rPr>
        <w:t>Ponudnik navede število postavk, za katere</w:t>
      </w:r>
      <w:r w:rsidRPr="005505D9">
        <w:rPr>
          <w:b/>
          <w:i w:val="0"/>
          <w:sz w:val="22"/>
          <w:szCs w:val="22"/>
        </w:rPr>
        <w:t xml:space="preserve"> </w:t>
      </w:r>
      <w:r w:rsidRPr="005505D9">
        <w:rPr>
          <w:i w:val="0"/>
          <w:sz w:val="22"/>
          <w:szCs w:val="22"/>
          <w:lang w:eastAsia="en-US"/>
        </w:rPr>
        <w:t>ponuja higienski material</w:t>
      </w:r>
      <w:r w:rsidRPr="005505D9">
        <w:rPr>
          <w:i w:val="0"/>
          <w:sz w:val="22"/>
          <w:szCs w:val="22"/>
        </w:rPr>
        <w:t>, ki je izdelan iz kartonske embalaže ali kartonske votle embalaže, zbrane v Mestni občini Ljubljana in predloži dokazilo za merilo »ZERO WASTE« (higienski material, ki je izdelan iz kartonske embalaže ali kartonske votle embalaže, zbrane v Mestni občini Ljubljana)</w:t>
      </w:r>
      <w:r w:rsidRPr="005505D9">
        <w:rPr>
          <w:i w:val="0"/>
          <w:sz w:val="22"/>
          <w:szCs w:val="22"/>
          <w:lang w:eastAsia="en-US"/>
        </w:rPr>
        <w:t>.</w:t>
      </w:r>
    </w:p>
    <w:p w14:paraId="7401FC5B" w14:textId="77777777" w:rsidR="005168E8" w:rsidRPr="00FF38DC" w:rsidRDefault="005168E8" w:rsidP="00743DA5">
      <w:pPr>
        <w:pStyle w:val="Glava"/>
        <w:tabs>
          <w:tab w:val="clear" w:pos="4536"/>
          <w:tab w:val="clear" w:pos="9072"/>
        </w:tabs>
        <w:ind w:left="1080" w:right="502"/>
        <w:jc w:val="both"/>
        <w:rPr>
          <w:i w:val="0"/>
          <w:sz w:val="22"/>
          <w:szCs w:val="22"/>
        </w:rPr>
      </w:pPr>
    </w:p>
    <w:p w14:paraId="1BBF5875" w14:textId="77777777" w:rsidR="005168E8" w:rsidRPr="00FF38DC" w:rsidRDefault="005168E8" w:rsidP="00743DA5">
      <w:pPr>
        <w:ind w:left="372" w:right="50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6B15121" w14:textId="77777777" w:rsidR="005168E8" w:rsidRPr="00FF38DC" w:rsidRDefault="005168E8" w:rsidP="00743DA5">
      <w:pPr>
        <w:pStyle w:val="Glava"/>
        <w:tabs>
          <w:tab w:val="clear" w:pos="4536"/>
          <w:tab w:val="clear" w:pos="9072"/>
        </w:tabs>
        <w:ind w:left="1080" w:right="502"/>
        <w:jc w:val="both"/>
        <w:rPr>
          <w:i w:val="0"/>
          <w:sz w:val="22"/>
          <w:szCs w:val="22"/>
        </w:rPr>
      </w:pPr>
    </w:p>
    <w:p w14:paraId="2B82238D" w14:textId="77777777" w:rsidR="005168E8" w:rsidRPr="00FF38DC" w:rsidRDefault="005168E8" w:rsidP="00743DA5">
      <w:pPr>
        <w:pStyle w:val="Glava"/>
        <w:tabs>
          <w:tab w:val="clear" w:pos="4536"/>
          <w:tab w:val="clear" w:pos="9072"/>
        </w:tabs>
        <w:ind w:left="1080" w:right="502"/>
        <w:jc w:val="both"/>
        <w:rPr>
          <w:i w:val="0"/>
          <w:sz w:val="22"/>
          <w:szCs w:val="22"/>
        </w:rPr>
      </w:pPr>
    </w:p>
    <w:p w14:paraId="3A9A936B" w14:textId="77777777" w:rsidR="005168E8" w:rsidRPr="00FF38DC" w:rsidRDefault="005168E8" w:rsidP="00743DA5">
      <w:pPr>
        <w:pStyle w:val="Glava"/>
        <w:tabs>
          <w:tab w:val="clear" w:pos="4536"/>
          <w:tab w:val="clear" w:pos="9072"/>
        </w:tabs>
        <w:ind w:left="1080" w:right="502"/>
        <w:jc w:val="both"/>
        <w:rPr>
          <w:i w:val="0"/>
          <w:sz w:val="22"/>
          <w:szCs w:val="22"/>
        </w:rPr>
      </w:pPr>
    </w:p>
    <w:p w14:paraId="57163661" w14:textId="77777777" w:rsidR="005168E8" w:rsidRPr="00FF38DC" w:rsidRDefault="005168E8" w:rsidP="00743DA5">
      <w:pPr>
        <w:pStyle w:val="Glava"/>
        <w:tabs>
          <w:tab w:val="clear" w:pos="4536"/>
          <w:tab w:val="clear" w:pos="9072"/>
        </w:tabs>
        <w:ind w:left="1080" w:right="502"/>
        <w:jc w:val="both"/>
        <w:rPr>
          <w:i w:val="0"/>
          <w:sz w:val="22"/>
          <w:szCs w:val="22"/>
        </w:rPr>
      </w:pPr>
    </w:p>
    <w:p w14:paraId="0A30FE29" w14:textId="77777777" w:rsidR="005168E8" w:rsidRPr="00FF38DC" w:rsidRDefault="005168E8" w:rsidP="00743DA5">
      <w:pPr>
        <w:pStyle w:val="Glava"/>
        <w:tabs>
          <w:tab w:val="clear" w:pos="4536"/>
          <w:tab w:val="clear" w:pos="9072"/>
        </w:tabs>
        <w:ind w:right="502"/>
        <w:jc w:val="both"/>
        <w:rPr>
          <w:i w:val="0"/>
          <w:sz w:val="22"/>
          <w:szCs w:val="22"/>
        </w:rPr>
      </w:pPr>
    </w:p>
    <w:p w14:paraId="149312FC" w14:textId="77777777" w:rsidR="005168E8" w:rsidRDefault="005168E8" w:rsidP="00743DA5">
      <w:pPr>
        <w:pStyle w:val="Glava"/>
        <w:tabs>
          <w:tab w:val="clear" w:pos="4536"/>
          <w:tab w:val="clear" w:pos="9072"/>
        </w:tabs>
        <w:ind w:left="1080" w:right="502"/>
        <w:jc w:val="both"/>
        <w:rPr>
          <w:i w:val="0"/>
          <w:sz w:val="22"/>
          <w:szCs w:val="22"/>
        </w:rPr>
      </w:pPr>
    </w:p>
    <w:p w14:paraId="694C07D7" w14:textId="0D53C3E2" w:rsidR="005168E8" w:rsidRPr="008B74C5" w:rsidRDefault="007A75B8" w:rsidP="007A75B8">
      <w:pPr>
        <w:pStyle w:val="Glava"/>
        <w:tabs>
          <w:tab w:val="clear" w:pos="4536"/>
          <w:tab w:val="clear" w:pos="9072"/>
        </w:tabs>
        <w:ind w:left="1080" w:right="502"/>
        <w:jc w:val="both"/>
        <w:rPr>
          <w:i w:val="0"/>
          <w:sz w:val="22"/>
          <w:szCs w:val="22"/>
        </w:rPr>
      </w:pPr>
      <w:r w:rsidRPr="008B74C5">
        <w:rPr>
          <w:i w:val="0"/>
          <w:sz w:val="22"/>
          <w:szCs w:val="22"/>
        </w:rPr>
        <w:t>Navodilo:</w:t>
      </w:r>
    </w:p>
    <w:p w14:paraId="1755EF05" w14:textId="7C765F1A" w:rsidR="007A75B8" w:rsidRPr="007A75B8" w:rsidRDefault="007A75B8" w:rsidP="007A75B8">
      <w:pPr>
        <w:ind w:left="1080" w:right="785"/>
        <w:jc w:val="both"/>
        <w:rPr>
          <w:b/>
          <w:i w:val="0"/>
          <w:sz w:val="22"/>
          <w:szCs w:val="22"/>
        </w:rPr>
      </w:pPr>
      <w:r w:rsidRPr="008B74C5">
        <w:rPr>
          <w:b/>
          <w:i w:val="0"/>
          <w:sz w:val="22"/>
          <w:szCs w:val="22"/>
        </w:rPr>
        <w:t>Ponudnik obrazec izpolni in ga naloži v sistem e-JN pod predmetno objavo, v r</w:t>
      </w:r>
      <w:r w:rsidR="008669FE" w:rsidRPr="008B74C5">
        <w:rPr>
          <w:b/>
          <w:i w:val="0"/>
          <w:sz w:val="22"/>
          <w:szCs w:val="22"/>
        </w:rPr>
        <w:t>azdelek »Skupna ponudbena</w:t>
      </w:r>
      <w:r w:rsidRPr="008B74C5">
        <w:rPr>
          <w:b/>
          <w:i w:val="0"/>
          <w:sz w:val="22"/>
          <w:szCs w:val="22"/>
        </w:rPr>
        <w:t xml:space="preserve"> vrednost«, del »Predračun«. Obrazec bo javno dostopen ob javnem odpiranju ponudb, ki poteka elektronsko.</w:t>
      </w:r>
    </w:p>
    <w:p w14:paraId="33C46CA3" w14:textId="77777777" w:rsidR="005168E8" w:rsidRPr="007A75B8" w:rsidRDefault="005168E8" w:rsidP="007A75B8">
      <w:pPr>
        <w:pStyle w:val="Glava"/>
        <w:tabs>
          <w:tab w:val="clear" w:pos="4536"/>
          <w:tab w:val="clear" w:pos="9072"/>
        </w:tabs>
        <w:ind w:left="1134" w:right="785"/>
        <w:jc w:val="both"/>
        <w:rPr>
          <w:b/>
          <w:i w:val="0"/>
          <w:sz w:val="22"/>
          <w:szCs w:val="22"/>
        </w:rPr>
      </w:pPr>
    </w:p>
    <w:p w14:paraId="1188732C" w14:textId="77777777" w:rsidR="005168E8" w:rsidRDefault="005168E8" w:rsidP="00743DA5">
      <w:pPr>
        <w:pStyle w:val="Glava"/>
        <w:tabs>
          <w:tab w:val="clear" w:pos="4536"/>
          <w:tab w:val="clear" w:pos="9072"/>
        </w:tabs>
        <w:ind w:left="1080" w:right="502"/>
        <w:jc w:val="both"/>
        <w:rPr>
          <w:i w:val="0"/>
          <w:sz w:val="22"/>
          <w:szCs w:val="22"/>
        </w:rPr>
      </w:pPr>
    </w:p>
    <w:p w14:paraId="3AB71D2D" w14:textId="77777777" w:rsidR="005168E8" w:rsidRDefault="005168E8" w:rsidP="00743DA5">
      <w:pPr>
        <w:pStyle w:val="Glava"/>
        <w:tabs>
          <w:tab w:val="clear" w:pos="4536"/>
          <w:tab w:val="clear" w:pos="9072"/>
        </w:tabs>
        <w:ind w:left="1080" w:right="502"/>
        <w:jc w:val="both"/>
        <w:rPr>
          <w:i w:val="0"/>
          <w:sz w:val="22"/>
          <w:szCs w:val="22"/>
        </w:rPr>
      </w:pPr>
    </w:p>
    <w:p w14:paraId="1DE7180C" w14:textId="77777777" w:rsidR="005168E8" w:rsidRDefault="005168E8" w:rsidP="00743DA5">
      <w:pPr>
        <w:pStyle w:val="Glava"/>
        <w:tabs>
          <w:tab w:val="clear" w:pos="4536"/>
          <w:tab w:val="clear" w:pos="9072"/>
        </w:tabs>
        <w:ind w:left="1080" w:right="502"/>
        <w:jc w:val="both"/>
        <w:rPr>
          <w:i w:val="0"/>
          <w:sz w:val="22"/>
          <w:szCs w:val="22"/>
        </w:rPr>
      </w:pPr>
    </w:p>
    <w:p w14:paraId="45924FE3" w14:textId="77777777" w:rsidR="005168E8" w:rsidRPr="00FF38DC" w:rsidRDefault="005168E8" w:rsidP="00743DA5">
      <w:pPr>
        <w:pStyle w:val="Glava"/>
        <w:tabs>
          <w:tab w:val="clear" w:pos="4536"/>
          <w:tab w:val="clear" w:pos="9072"/>
        </w:tabs>
        <w:ind w:left="1080" w:right="502"/>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190F94E7" w14:textId="77777777" w:rsidR="005168E8" w:rsidRPr="00FF38DC" w:rsidRDefault="005168E8" w:rsidP="00743DA5">
      <w:pPr>
        <w:pStyle w:val="Glava"/>
        <w:tabs>
          <w:tab w:val="clear" w:pos="4536"/>
          <w:tab w:val="clear" w:pos="9072"/>
        </w:tabs>
        <w:ind w:left="1080" w:right="502"/>
        <w:jc w:val="both"/>
        <w:rPr>
          <w:i w:val="0"/>
          <w:sz w:val="22"/>
          <w:szCs w:val="22"/>
        </w:rPr>
      </w:pPr>
    </w:p>
    <w:p w14:paraId="05D028CE" w14:textId="77777777" w:rsidR="005168E8" w:rsidRDefault="005168E8" w:rsidP="00743DA5">
      <w:pPr>
        <w:pStyle w:val="Glava"/>
        <w:tabs>
          <w:tab w:val="clear" w:pos="4536"/>
          <w:tab w:val="clear" w:pos="9072"/>
        </w:tabs>
        <w:ind w:left="1080" w:right="502"/>
        <w:jc w:val="both"/>
        <w:rPr>
          <w:i w:val="0"/>
          <w:sz w:val="22"/>
          <w:szCs w:val="22"/>
        </w:rPr>
      </w:pPr>
    </w:p>
    <w:p w14:paraId="1DBA13DF" w14:textId="77777777" w:rsidR="005168E8" w:rsidRPr="00FF38DC" w:rsidRDefault="005168E8" w:rsidP="00743DA5">
      <w:pPr>
        <w:pStyle w:val="Glava"/>
        <w:tabs>
          <w:tab w:val="clear" w:pos="4536"/>
          <w:tab w:val="clear" w:pos="9072"/>
        </w:tabs>
        <w:ind w:left="1080" w:right="502"/>
        <w:jc w:val="both"/>
        <w:rPr>
          <w:i w:val="0"/>
          <w:sz w:val="22"/>
          <w:szCs w:val="22"/>
        </w:rPr>
      </w:pPr>
    </w:p>
    <w:p w14:paraId="06990BDC" w14:textId="77777777" w:rsidR="006E4B7E" w:rsidRDefault="006E4B7E" w:rsidP="00743DA5">
      <w:pPr>
        <w:pStyle w:val="Glava"/>
        <w:tabs>
          <w:tab w:val="clear" w:pos="4536"/>
          <w:tab w:val="clear" w:pos="9072"/>
        </w:tabs>
        <w:ind w:left="1080" w:right="502"/>
        <w:jc w:val="both"/>
        <w:rPr>
          <w:b/>
          <w:i w:val="0"/>
          <w:sz w:val="28"/>
          <w:szCs w:val="28"/>
        </w:rPr>
      </w:pPr>
    </w:p>
    <w:p w14:paraId="3868B317" w14:textId="77777777" w:rsidR="005168E8" w:rsidRDefault="005168E8" w:rsidP="00743DA5">
      <w:pPr>
        <w:pStyle w:val="Glava"/>
        <w:tabs>
          <w:tab w:val="clear" w:pos="4536"/>
          <w:tab w:val="clear" w:pos="9072"/>
        </w:tabs>
        <w:ind w:left="1080" w:right="502"/>
        <w:jc w:val="both"/>
        <w:rPr>
          <w:b/>
          <w:i w:val="0"/>
          <w:sz w:val="28"/>
          <w:szCs w:val="28"/>
        </w:rPr>
      </w:pPr>
    </w:p>
    <w:p w14:paraId="23AB4DBA" w14:textId="77777777" w:rsidR="005168E8" w:rsidRDefault="005168E8" w:rsidP="00743DA5">
      <w:pPr>
        <w:pStyle w:val="Glava"/>
        <w:tabs>
          <w:tab w:val="clear" w:pos="4536"/>
          <w:tab w:val="clear" w:pos="9072"/>
        </w:tabs>
        <w:ind w:left="1080" w:right="502"/>
        <w:jc w:val="both"/>
        <w:rPr>
          <w:b/>
          <w:i w:val="0"/>
          <w:sz w:val="28"/>
          <w:szCs w:val="28"/>
        </w:rPr>
      </w:pPr>
    </w:p>
    <w:p w14:paraId="7DD1A046" w14:textId="77777777" w:rsidR="005168E8" w:rsidRDefault="005168E8" w:rsidP="00743DA5">
      <w:pPr>
        <w:pStyle w:val="Glava"/>
        <w:tabs>
          <w:tab w:val="clear" w:pos="4536"/>
          <w:tab w:val="clear" w:pos="9072"/>
        </w:tabs>
        <w:ind w:left="1080" w:right="502"/>
        <w:jc w:val="both"/>
        <w:rPr>
          <w:b/>
          <w:i w:val="0"/>
          <w:sz w:val="28"/>
          <w:szCs w:val="28"/>
        </w:rPr>
      </w:pPr>
    </w:p>
    <w:p w14:paraId="6DFE971C" w14:textId="77777777" w:rsidR="005168E8" w:rsidRDefault="005168E8" w:rsidP="00743DA5">
      <w:pPr>
        <w:pStyle w:val="Glava"/>
        <w:tabs>
          <w:tab w:val="clear" w:pos="4536"/>
          <w:tab w:val="clear" w:pos="9072"/>
        </w:tabs>
        <w:ind w:left="1080" w:right="502"/>
        <w:jc w:val="both"/>
        <w:rPr>
          <w:b/>
          <w:i w:val="0"/>
          <w:sz w:val="28"/>
          <w:szCs w:val="28"/>
        </w:rPr>
      </w:pPr>
    </w:p>
    <w:p w14:paraId="5AF80CC6" w14:textId="77777777" w:rsidR="005168E8" w:rsidRDefault="005168E8" w:rsidP="00743DA5">
      <w:pPr>
        <w:pStyle w:val="Glava"/>
        <w:tabs>
          <w:tab w:val="clear" w:pos="4536"/>
          <w:tab w:val="clear" w:pos="9072"/>
        </w:tabs>
        <w:ind w:left="1080" w:right="502"/>
        <w:jc w:val="both"/>
        <w:rPr>
          <w:b/>
          <w:i w:val="0"/>
          <w:sz w:val="28"/>
          <w:szCs w:val="28"/>
        </w:rPr>
      </w:pPr>
    </w:p>
    <w:p w14:paraId="790EEEA7" w14:textId="77777777" w:rsidR="00CB5564" w:rsidRDefault="00CB5564" w:rsidP="00743DA5">
      <w:pPr>
        <w:pStyle w:val="Glava"/>
        <w:tabs>
          <w:tab w:val="clear" w:pos="4536"/>
          <w:tab w:val="clear" w:pos="9072"/>
        </w:tabs>
        <w:ind w:left="1080" w:right="502"/>
        <w:jc w:val="both"/>
        <w:rPr>
          <w:b/>
          <w:i w:val="0"/>
          <w:sz w:val="28"/>
          <w:szCs w:val="28"/>
        </w:rPr>
      </w:pPr>
    </w:p>
    <w:p w14:paraId="417C66E5" w14:textId="77777777" w:rsidR="005168E8" w:rsidRPr="00FF38DC" w:rsidRDefault="005168E8" w:rsidP="00743DA5">
      <w:pPr>
        <w:ind w:right="502"/>
        <w:jc w:val="right"/>
        <w:rPr>
          <w:b/>
          <w:i w:val="0"/>
          <w:sz w:val="22"/>
          <w:szCs w:val="22"/>
        </w:rPr>
      </w:pPr>
      <w:r>
        <w:rPr>
          <w:b/>
          <w:i w:val="0"/>
          <w:sz w:val="22"/>
          <w:szCs w:val="22"/>
        </w:rPr>
        <w:lastRenderedPageBreak/>
        <w:t>PRILOGA 2</w:t>
      </w:r>
      <w:r w:rsidRPr="00FF38DC">
        <w:rPr>
          <w:b/>
          <w:i w:val="0"/>
          <w:sz w:val="22"/>
          <w:szCs w:val="22"/>
        </w:rPr>
        <w:t>/1</w:t>
      </w:r>
    </w:p>
    <w:p w14:paraId="5C842F10" w14:textId="77777777" w:rsidR="005168E8" w:rsidRPr="00FF38DC" w:rsidRDefault="005168E8" w:rsidP="00743DA5">
      <w:pPr>
        <w:ind w:right="502"/>
        <w:rPr>
          <w:i w:val="0"/>
          <w:sz w:val="22"/>
          <w:szCs w:val="22"/>
        </w:rPr>
      </w:pPr>
    </w:p>
    <w:p w14:paraId="560E6AC7" w14:textId="77777777" w:rsidR="005168E8" w:rsidRPr="00FF38DC" w:rsidRDefault="005168E8" w:rsidP="00743DA5">
      <w:pPr>
        <w:ind w:right="502"/>
        <w:rPr>
          <w:i w:val="0"/>
          <w:sz w:val="22"/>
          <w:szCs w:val="22"/>
        </w:rPr>
      </w:pPr>
    </w:p>
    <w:p w14:paraId="022338B3" w14:textId="77777777" w:rsidR="005168E8" w:rsidRPr="00FF38DC" w:rsidRDefault="005168E8" w:rsidP="00743DA5">
      <w:pPr>
        <w:ind w:right="502"/>
        <w:rPr>
          <w:i w:val="0"/>
          <w:sz w:val="22"/>
          <w:szCs w:val="22"/>
        </w:rPr>
      </w:pPr>
    </w:p>
    <w:p w14:paraId="1C42EDCA" w14:textId="77777777" w:rsidR="005168E8" w:rsidRPr="00FF38DC" w:rsidRDefault="005168E8" w:rsidP="00743DA5">
      <w:pPr>
        <w:ind w:right="502"/>
        <w:rPr>
          <w:i w:val="0"/>
          <w:sz w:val="22"/>
          <w:szCs w:val="22"/>
        </w:rPr>
      </w:pPr>
    </w:p>
    <w:p w14:paraId="4EA93228" w14:textId="77777777" w:rsidR="005168E8" w:rsidRPr="00FF38DC" w:rsidRDefault="005168E8" w:rsidP="00743DA5">
      <w:pPr>
        <w:ind w:right="502"/>
        <w:rPr>
          <w:i w:val="0"/>
          <w:sz w:val="22"/>
          <w:szCs w:val="22"/>
        </w:rPr>
      </w:pPr>
    </w:p>
    <w:p w14:paraId="4BF5F5DB" w14:textId="77777777" w:rsidR="005168E8" w:rsidRPr="00FF38DC" w:rsidRDefault="005168E8" w:rsidP="00743DA5">
      <w:pPr>
        <w:ind w:right="502"/>
        <w:rPr>
          <w:i w:val="0"/>
          <w:sz w:val="22"/>
          <w:szCs w:val="22"/>
        </w:rPr>
      </w:pPr>
    </w:p>
    <w:p w14:paraId="35E5BDC8" w14:textId="77777777" w:rsidR="005168E8" w:rsidRPr="00FF38DC" w:rsidRDefault="005168E8" w:rsidP="00743DA5">
      <w:pPr>
        <w:ind w:right="502"/>
        <w:rPr>
          <w:i w:val="0"/>
          <w:sz w:val="22"/>
          <w:szCs w:val="22"/>
        </w:rPr>
      </w:pPr>
    </w:p>
    <w:p w14:paraId="49AE78B9" w14:textId="77777777" w:rsidR="005168E8" w:rsidRPr="00FF38DC" w:rsidRDefault="005168E8" w:rsidP="00743DA5">
      <w:pPr>
        <w:ind w:right="502"/>
        <w:rPr>
          <w:i w:val="0"/>
          <w:sz w:val="22"/>
          <w:szCs w:val="22"/>
        </w:rPr>
      </w:pPr>
    </w:p>
    <w:p w14:paraId="455A2D98" w14:textId="77777777" w:rsidR="005168E8" w:rsidRPr="00FF38DC" w:rsidRDefault="005168E8" w:rsidP="00743DA5">
      <w:pPr>
        <w:ind w:right="502"/>
        <w:rPr>
          <w:i w:val="0"/>
          <w:sz w:val="22"/>
          <w:szCs w:val="22"/>
        </w:rPr>
      </w:pPr>
    </w:p>
    <w:p w14:paraId="2F93F8A3" w14:textId="77777777" w:rsidR="005168E8" w:rsidRPr="00FF38DC" w:rsidRDefault="005168E8" w:rsidP="00743DA5">
      <w:pPr>
        <w:ind w:right="502"/>
        <w:rPr>
          <w:i w:val="0"/>
          <w:sz w:val="22"/>
          <w:szCs w:val="22"/>
        </w:rPr>
      </w:pPr>
    </w:p>
    <w:p w14:paraId="1D9819BB" w14:textId="6CC19A30" w:rsidR="005168E8" w:rsidRDefault="0056394D" w:rsidP="002E1929">
      <w:pPr>
        <w:pStyle w:val="Telobesedila2"/>
        <w:ind w:left="1080" w:right="502"/>
        <w:jc w:val="center"/>
        <w:rPr>
          <w:i/>
          <w:sz w:val="22"/>
          <w:szCs w:val="22"/>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 xml:space="preserve">PREDRAČUNSKI OBRAZCI </w:t>
      </w:r>
    </w:p>
    <w:p w14:paraId="6F1FE20A" w14:textId="77777777" w:rsidR="005168E8" w:rsidRPr="00FF38DC" w:rsidRDefault="005168E8" w:rsidP="005168E8">
      <w:pPr>
        <w:ind w:left="1080"/>
        <w:jc w:val="center"/>
        <w:rPr>
          <w:i w:val="0"/>
          <w:sz w:val="22"/>
          <w:szCs w:val="22"/>
        </w:rPr>
      </w:pPr>
    </w:p>
    <w:p w14:paraId="352F81EF" w14:textId="77777777" w:rsidR="005168E8" w:rsidRPr="00FF38DC" w:rsidRDefault="005168E8" w:rsidP="005168E8">
      <w:pPr>
        <w:ind w:left="1080"/>
        <w:jc w:val="center"/>
        <w:rPr>
          <w:i w:val="0"/>
          <w:sz w:val="22"/>
          <w:szCs w:val="22"/>
        </w:rPr>
      </w:pPr>
    </w:p>
    <w:p w14:paraId="7A9881AA" w14:textId="77777777" w:rsidR="005168E8" w:rsidRPr="0079325B" w:rsidRDefault="005168E8" w:rsidP="005168E8">
      <w:pPr>
        <w:pStyle w:val="Glava"/>
        <w:tabs>
          <w:tab w:val="clear" w:pos="4536"/>
          <w:tab w:val="clear" w:pos="9072"/>
        </w:tabs>
        <w:ind w:left="1080"/>
        <w:jc w:val="both"/>
        <w:rPr>
          <w:i w:val="0"/>
          <w:sz w:val="22"/>
          <w:szCs w:val="22"/>
        </w:rPr>
      </w:pPr>
    </w:p>
    <w:p w14:paraId="47B360C7" w14:textId="77777777" w:rsidR="005168E8" w:rsidRPr="0079325B" w:rsidRDefault="005168E8" w:rsidP="005168E8">
      <w:pPr>
        <w:pStyle w:val="Glava"/>
        <w:tabs>
          <w:tab w:val="clear" w:pos="4536"/>
          <w:tab w:val="clear" w:pos="9072"/>
        </w:tabs>
        <w:ind w:left="1080"/>
        <w:jc w:val="both"/>
        <w:rPr>
          <w:i w:val="0"/>
          <w:sz w:val="22"/>
          <w:szCs w:val="22"/>
        </w:rPr>
      </w:pPr>
    </w:p>
    <w:p w14:paraId="47947C3F" w14:textId="77777777" w:rsidR="005168E8" w:rsidRDefault="005168E8" w:rsidP="008C10FE">
      <w:pPr>
        <w:pStyle w:val="Glava"/>
        <w:tabs>
          <w:tab w:val="clear" w:pos="4536"/>
          <w:tab w:val="clear" w:pos="9072"/>
        </w:tabs>
        <w:ind w:left="1080"/>
        <w:jc w:val="both"/>
        <w:rPr>
          <w:b/>
          <w:i w:val="0"/>
          <w:sz w:val="28"/>
          <w:szCs w:val="28"/>
        </w:rPr>
      </w:pPr>
    </w:p>
    <w:p w14:paraId="266F6171" w14:textId="77777777" w:rsidR="005168E8" w:rsidRDefault="005168E8" w:rsidP="008C10FE">
      <w:pPr>
        <w:pStyle w:val="Glava"/>
        <w:tabs>
          <w:tab w:val="clear" w:pos="4536"/>
          <w:tab w:val="clear" w:pos="9072"/>
        </w:tabs>
        <w:ind w:left="1080"/>
        <w:jc w:val="both"/>
        <w:rPr>
          <w:b/>
          <w:i w:val="0"/>
          <w:sz w:val="28"/>
          <w:szCs w:val="28"/>
        </w:rPr>
      </w:pPr>
    </w:p>
    <w:p w14:paraId="19F9FCC0" w14:textId="77777777" w:rsidR="005168E8" w:rsidRDefault="005168E8" w:rsidP="008C10FE">
      <w:pPr>
        <w:pStyle w:val="Glava"/>
        <w:tabs>
          <w:tab w:val="clear" w:pos="4536"/>
          <w:tab w:val="clear" w:pos="9072"/>
        </w:tabs>
        <w:ind w:left="1080"/>
        <w:jc w:val="both"/>
        <w:rPr>
          <w:b/>
          <w:i w:val="0"/>
          <w:sz w:val="28"/>
          <w:szCs w:val="28"/>
        </w:rPr>
      </w:pPr>
    </w:p>
    <w:p w14:paraId="26621D48" w14:textId="77777777" w:rsidR="005168E8" w:rsidRDefault="005168E8" w:rsidP="008C10FE">
      <w:pPr>
        <w:pStyle w:val="Glava"/>
        <w:tabs>
          <w:tab w:val="clear" w:pos="4536"/>
          <w:tab w:val="clear" w:pos="9072"/>
        </w:tabs>
        <w:ind w:left="1080"/>
        <w:jc w:val="both"/>
        <w:rPr>
          <w:b/>
          <w:i w:val="0"/>
          <w:sz w:val="28"/>
          <w:szCs w:val="28"/>
        </w:rPr>
      </w:pPr>
    </w:p>
    <w:p w14:paraId="1D0A0A3B" w14:textId="77777777" w:rsidR="005168E8" w:rsidRDefault="005168E8" w:rsidP="008C10FE">
      <w:pPr>
        <w:pStyle w:val="Glava"/>
        <w:tabs>
          <w:tab w:val="clear" w:pos="4536"/>
          <w:tab w:val="clear" w:pos="9072"/>
        </w:tabs>
        <w:ind w:left="1080"/>
        <w:jc w:val="both"/>
        <w:rPr>
          <w:b/>
          <w:i w:val="0"/>
          <w:sz w:val="28"/>
          <w:szCs w:val="28"/>
        </w:rPr>
      </w:pPr>
    </w:p>
    <w:p w14:paraId="25374051" w14:textId="77777777" w:rsidR="005168E8" w:rsidRDefault="005168E8" w:rsidP="008C10FE">
      <w:pPr>
        <w:pStyle w:val="Glava"/>
        <w:tabs>
          <w:tab w:val="clear" w:pos="4536"/>
          <w:tab w:val="clear" w:pos="9072"/>
        </w:tabs>
        <w:ind w:left="1080"/>
        <w:jc w:val="both"/>
        <w:rPr>
          <w:b/>
          <w:i w:val="0"/>
          <w:sz w:val="28"/>
          <w:szCs w:val="28"/>
        </w:rPr>
      </w:pPr>
    </w:p>
    <w:p w14:paraId="53AB36D2" w14:textId="77777777" w:rsidR="005168E8" w:rsidRDefault="005168E8" w:rsidP="008C10FE">
      <w:pPr>
        <w:pStyle w:val="Glava"/>
        <w:tabs>
          <w:tab w:val="clear" w:pos="4536"/>
          <w:tab w:val="clear" w:pos="9072"/>
        </w:tabs>
        <w:ind w:left="1080"/>
        <w:jc w:val="both"/>
        <w:rPr>
          <w:b/>
          <w:i w:val="0"/>
          <w:sz w:val="28"/>
          <w:szCs w:val="28"/>
        </w:rPr>
      </w:pPr>
    </w:p>
    <w:p w14:paraId="6A62F67F" w14:textId="77777777" w:rsidR="005168E8" w:rsidRDefault="005168E8" w:rsidP="008C10FE">
      <w:pPr>
        <w:pStyle w:val="Glava"/>
        <w:tabs>
          <w:tab w:val="clear" w:pos="4536"/>
          <w:tab w:val="clear" w:pos="9072"/>
        </w:tabs>
        <w:ind w:left="1080"/>
        <w:jc w:val="both"/>
        <w:rPr>
          <w:b/>
          <w:i w:val="0"/>
          <w:sz w:val="28"/>
          <w:szCs w:val="28"/>
        </w:rPr>
      </w:pPr>
    </w:p>
    <w:p w14:paraId="719748AA" w14:textId="77777777" w:rsidR="005168E8" w:rsidRDefault="005168E8" w:rsidP="008C10FE">
      <w:pPr>
        <w:pStyle w:val="Glava"/>
        <w:tabs>
          <w:tab w:val="clear" w:pos="4536"/>
          <w:tab w:val="clear" w:pos="9072"/>
        </w:tabs>
        <w:ind w:left="1080"/>
        <w:jc w:val="both"/>
        <w:rPr>
          <w:b/>
          <w:i w:val="0"/>
          <w:sz w:val="28"/>
          <w:szCs w:val="28"/>
        </w:rPr>
      </w:pPr>
    </w:p>
    <w:p w14:paraId="53CB9C7D" w14:textId="77777777" w:rsidR="005168E8" w:rsidRDefault="005168E8" w:rsidP="008C10FE">
      <w:pPr>
        <w:pStyle w:val="Glava"/>
        <w:tabs>
          <w:tab w:val="clear" w:pos="4536"/>
          <w:tab w:val="clear" w:pos="9072"/>
        </w:tabs>
        <w:ind w:left="1080"/>
        <w:jc w:val="both"/>
        <w:rPr>
          <w:b/>
          <w:i w:val="0"/>
          <w:sz w:val="28"/>
          <w:szCs w:val="28"/>
        </w:rPr>
      </w:pPr>
    </w:p>
    <w:p w14:paraId="453F55A1" w14:textId="77777777" w:rsidR="005168E8" w:rsidRDefault="005168E8" w:rsidP="008C10FE">
      <w:pPr>
        <w:pStyle w:val="Glava"/>
        <w:tabs>
          <w:tab w:val="clear" w:pos="4536"/>
          <w:tab w:val="clear" w:pos="9072"/>
        </w:tabs>
        <w:ind w:left="1080"/>
        <w:jc w:val="both"/>
        <w:rPr>
          <w:b/>
          <w:i w:val="0"/>
          <w:sz w:val="28"/>
          <w:szCs w:val="28"/>
        </w:rPr>
      </w:pPr>
    </w:p>
    <w:p w14:paraId="29C4E2BF" w14:textId="77777777" w:rsidR="005168E8" w:rsidRDefault="005168E8" w:rsidP="008C10FE">
      <w:pPr>
        <w:pStyle w:val="Glava"/>
        <w:tabs>
          <w:tab w:val="clear" w:pos="4536"/>
          <w:tab w:val="clear" w:pos="9072"/>
        </w:tabs>
        <w:ind w:left="1080"/>
        <w:jc w:val="both"/>
        <w:rPr>
          <w:b/>
          <w:i w:val="0"/>
          <w:sz w:val="28"/>
          <w:szCs w:val="28"/>
        </w:rPr>
      </w:pPr>
    </w:p>
    <w:p w14:paraId="013B8A63" w14:textId="77777777" w:rsidR="005168E8" w:rsidRDefault="005168E8" w:rsidP="008C10FE">
      <w:pPr>
        <w:pStyle w:val="Glava"/>
        <w:tabs>
          <w:tab w:val="clear" w:pos="4536"/>
          <w:tab w:val="clear" w:pos="9072"/>
        </w:tabs>
        <w:ind w:left="1080"/>
        <w:jc w:val="both"/>
        <w:rPr>
          <w:b/>
          <w:i w:val="0"/>
          <w:sz w:val="28"/>
          <w:szCs w:val="28"/>
        </w:rPr>
      </w:pPr>
    </w:p>
    <w:p w14:paraId="6438B900" w14:textId="77777777" w:rsidR="005168E8" w:rsidRDefault="005168E8" w:rsidP="008C10FE">
      <w:pPr>
        <w:pStyle w:val="Glava"/>
        <w:tabs>
          <w:tab w:val="clear" w:pos="4536"/>
          <w:tab w:val="clear" w:pos="9072"/>
        </w:tabs>
        <w:ind w:left="1080"/>
        <w:jc w:val="both"/>
        <w:rPr>
          <w:b/>
          <w:i w:val="0"/>
          <w:sz w:val="28"/>
          <w:szCs w:val="28"/>
        </w:rPr>
      </w:pPr>
    </w:p>
    <w:p w14:paraId="6F1E2850" w14:textId="77777777" w:rsidR="005168E8" w:rsidRDefault="005168E8" w:rsidP="008C10FE">
      <w:pPr>
        <w:pStyle w:val="Glava"/>
        <w:tabs>
          <w:tab w:val="clear" w:pos="4536"/>
          <w:tab w:val="clear" w:pos="9072"/>
        </w:tabs>
        <w:ind w:left="1080"/>
        <w:jc w:val="both"/>
        <w:rPr>
          <w:b/>
          <w:i w:val="0"/>
          <w:sz w:val="28"/>
          <w:szCs w:val="28"/>
        </w:rPr>
      </w:pPr>
    </w:p>
    <w:p w14:paraId="72FD7F45" w14:textId="77777777" w:rsidR="005168E8" w:rsidRDefault="005168E8" w:rsidP="008C10FE">
      <w:pPr>
        <w:pStyle w:val="Glava"/>
        <w:tabs>
          <w:tab w:val="clear" w:pos="4536"/>
          <w:tab w:val="clear" w:pos="9072"/>
        </w:tabs>
        <w:ind w:left="1080"/>
        <w:jc w:val="both"/>
        <w:rPr>
          <w:b/>
          <w:i w:val="0"/>
          <w:sz w:val="28"/>
          <w:szCs w:val="28"/>
        </w:rPr>
      </w:pPr>
    </w:p>
    <w:p w14:paraId="02085DCD" w14:textId="77777777" w:rsidR="005168E8" w:rsidRDefault="005168E8" w:rsidP="008C10FE">
      <w:pPr>
        <w:pStyle w:val="Glava"/>
        <w:tabs>
          <w:tab w:val="clear" w:pos="4536"/>
          <w:tab w:val="clear" w:pos="9072"/>
        </w:tabs>
        <w:ind w:left="1080"/>
        <w:jc w:val="both"/>
        <w:rPr>
          <w:b/>
          <w:i w:val="0"/>
          <w:sz w:val="28"/>
          <w:szCs w:val="28"/>
        </w:rPr>
      </w:pPr>
    </w:p>
    <w:p w14:paraId="16032BF6" w14:textId="77777777" w:rsidR="005168E8" w:rsidRDefault="005168E8" w:rsidP="008C10FE">
      <w:pPr>
        <w:pStyle w:val="Glava"/>
        <w:tabs>
          <w:tab w:val="clear" w:pos="4536"/>
          <w:tab w:val="clear" w:pos="9072"/>
        </w:tabs>
        <w:ind w:left="1080"/>
        <w:jc w:val="both"/>
        <w:rPr>
          <w:b/>
          <w:i w:val="0"/>
          <w:sz w:val="28"/>
          <w:szCs w:val="28"/>
        </w:rPr>
      </w:pPr>
    </w:p>
    <w:p w14:paraId="12BA2F79" w14:textId="77777777" w:rsidR="005168E8" w:rsidRDefault="005168E8" w:rsidP="008C10FE">
      <w:pPr>
        <w:pStyle w:val="Glava"/>
        <w:tabs>
          <w:tab w:val="clear" w:pos="4536"/>
          <w:tab w:val="clear" w:pos="9072"/>
        </w:tabs>
        <w:ind w:left="1080"/>
        <w:jc w:val="both"/>
        <w:rPr>
          <w:b/>
          <w:i w:val="0"/>
          <w:sz w:val="28"/>
          <w:szCs w:val="28"/>
        </w:rPr>
      </w:pPr>
    </w:p>
    <w:p w14:paraId="0BBBFACB" w14:textId="77777777" w:rsidR="005168E8" w:rsidRDefault="005168E8" w:rsidP="008C10FE">
      <w:pPr>
        <w:pStyle w:val="Glava"/>
        <w:tabs>
          <w:tab w:val="clear" w:pos="4536"/>
          <w:tab w:val="clear" w:pos="9072"/>
        </w:tabs>
        <w:ind w:left="1080"/>
        <w:jc w:val="both"/>
        <w:rPr>
          <w:b/>
          <w:i w:val="0"/>
          <w:sz w:val="28"/>
          <w:szCs w:val="28"/>
        </w:rPr>
      </w:pPr>
    </w:p>
    <w:p w14:paraId="4590FC50" w14:textId="77777777" w:rsidR="005168E8" w:rsidRDefault="005168E8" w:rsidP="008C10FE">
      <w:pPr>
        <w:pStyle w:val="Glava"/>
        <w:tabs>
          <w:tab w:val="clear" w:pos="4536"/>
          <w:tab w:val="clear" w:pos="9072"/>
        </w:tabs>
        <w:ind w:left="1080"/>
        <w:jc w:val="both"/>
        <w:rPr>
          <w:b/>
          <w:i w:val="0"/>
          <w:sz w:val="28"/>
          <w:szCs w:val="28"/>
        </w:rPr>
      </w:pPr>
    </w:p>
    <w:p w14:paraId="68D49EB4" w14:textId="26ABE5B3" w:rsidR="00B71024" w:rsidRPr="00B71024" w:rsidRDefault="00B71024" w:rsidP="00B71024">
      <w:pPr>
        <w:pStyle w:val="Glava"/>
        <w:tabs>
          <w:tab w:val="clear" w:pos="4536"/>
          <w:tab w:val="clear" w:pos="9072"/>
        </w:tabs>
        <w:ind w:left="1080"/>
        <w:jc w:val="both"/>
        <w:rPr>
          <w:i w:val="0"/>
          <w:sz w:val="22"/>
          <w:szCs w:val="22"/>
        </w:rPr>
      </w:pPr>
      <w:r>
        <w:rPr>
          <w:i w:val="0"/>
          <w:sz w:val="22"/>
          <w:szCs w:val="22"/>
        </w:rPr>
        <w:t xml:space="preserve"> </w:t>
      </w:r>
    </w:p>
    <w:p w14:paraId="4DF53F72" w14:textId="77777777" w:rsidR="005168E8" w:rsidRPr="00B71024" w:rsidRDefault="005168E8" w:rsidP="00B71024">
      <w:pPr>
        <w:pStyle w:val="Glava"/>
        <w:tabs>
          <w:tab w:val="clear" w:pos="4536"/>
          <w:tab w:val="clear" w:pos="9072"/>
        </w:tabs>
        <w:ind w:left="1134" w:right="360"/>
        <w:jc w:val="both"/>
        <w:rPr>
          <w:b/>
          <w:i w:val="0"/>
          <w:sz w:val="22"/>
          <w:szCs w:val="22"/>
        </w:rPr>
      </w:pPr>
    </w:p>
    <w:p w14:paraId="548FD7B9" w14:textId="53CC2894" w:rsidR="005168E8" w:rsidRDefault="005168E8" w:rsidP="008C10FE">
      <w:pPr>
        <w:pStyle w:val="Glava"/>
        <w:tabs>
          <w:tab w:val="clear" w:pos="4536"/>
          <w:tab w:val="clear" w:pos="9072"/>
        </w:tabs>
        <w:ind w:left="1080"/>
        <w:jc w:val="both"/>
        <w:rPr>
          <w:b/>
          <w:i w:val="0"/>
          <w:sz w:val="28"/>
          <w:szCs w:val="28"/>
        </w:rPr>
      </w:pPr>
    </w:p>
    <w:p w14:paraId="5A3D9A65" w14:textId="57ABB23F" w:rsidR="002E1929" w:rsidRDefault="002E1929" w:rsidP="008C10FE">
      <w:pPr>
        <w:pStyle w:val="Glava"/>
        <w:tabs>
          <w:tab w:val="clear" w:pos="4536"/>
          <w:tab w:val="clear" w:pos="9072"/>
        </w:tabs>
        <w:ind w:left="1080"/>
        <w:jc w:val="both"/>
        <w:rPr>
          <w:b/>
          <w:i w:val="0"/>
          <w:sz w:val="28"/>
          <w:szCs w:val="28"/>
        </w:rPr>
      </w:pPr>
    </w:p>
    <w:p w14:paraId="70E1F22D" w14:textId="3C1B1F04" w:rsidR="002E1929" w:rsidRDefault="002E1929" w:rsidP="008C10FE">
      <w:pPr>
        <w:pStyle w:val="Glava"/>
        <w:tabs>
          <w:tab w:val="clear" w:pos="4536"/>
          <w:tab w:val="clear" w:pos="9072"/>
        </w:tabs>
        <w:ind w:left="1080"/>
        <w:jc w:val="both"/>
        <w:rPr>
          <w:b/>
          <w:i w:val="0"/>
          <w:sz w:val="28"/>
          <w:szCs w:val="28"/>
        </w:rPr>
      </w:pPr>
    </w:p>
    <w:p w14:paraId="7781A654" w14:textId="77777777" w:rsidR="002E1929" w:rsidRDefault="002E1929" w:rsidP="008C10FE">
      <w:pPr>
        <w:pStyle w:val="Glava"/>
        <w:tabs>
          <w:tab w:val="clear" w:pos="4536"/>
          <w:tab w:val="clear" w:pos="9072"/>
        </w:tabs>
        <w:ind w:left="1080"/>
        <w:jc w:val="both"/>
        <w:rPr>
          <w:b/>
          <w:i w:val="0"/>
          <w:sz w:val="28"/>
          <w:szCs w:val="28"/>
        </w:rPr>
      </w:pPr>
    </w:p>
    <w:p w14:paraId="2D53AFD9" w14:textId="77777777" w:rsidR="005168E8" w:rsidRDefault="005168E8" w:rsidP="008C10FE">
      <w:pPr>
        <w:pStyle w:val="Glava"/>
        <w:tabs>
          <w:tab w:val="clear" w:pos="4536"/>
          <w:tab w:val="clear" w:pos="9072"/>
        </w:tabs>
        <w:ind w:left="1080"/>
        <w:jc w:val="both"/>
        <w:rPr>
          <w:b/>
          <w:i w:val="0"/>
          <w:sz w:val="28"/>
          <w:szCs w:val="28"/>
        </w:rPr>
      </w:pPr>
    </w:p>
    <w:p w14:paraId="7E8DD0ED" w14:textId="77777777" w:rsidR="005168E8" w:rsidRDefault="005168E8" w:rsidP="008C10FE">
      <w:pPr>
        <w:pStyle w:val="Glava"/>
        <w:tabs>
          <w:tab w:val="clear" w:pos="4536"/>
          <w:tab w:val="clear" w:pos="9072"/>
        </w:tabs>
        <w:ind w:left="1080"/>
        <w:jc w:val="both"/>
        <w:rPr>
          <w:b/>
          <w:i w:val="0"/>
          <w:sz w:val="28"/>
          <w:szCs w:val="28"/>
        </w:rPr>
      </w:pPr>
    </w:p>
    <w:p w14:paraId="2194FDAC" w14:textId="77777777" w:rsidR="005168E8" w:rsidRDefault="005168E8" w:rsidP="008C10FE">
      <w:pPr>
        <w:pStyle w:val="Glava"/>
        <w:tabs>
          <w:tab w:val="clear" w:pos="4536"/>
          <w:tab w:val="clear" w:pos="9072"/>
        </w:tabs>
        <w:ind w:left="1080"/>
        <w:jc w:val="both"/>
        <w:rPr>
          <w:b/>
          <w:i w:val="0"/>
          <w:sz w:val="28"/>
          <w:szCs w:val="28"/>
        </w:rPr>
      </w:pPr>
    </w:p>
    <w:p w14:paraId="6BD486C6" w14:textId="77777777" w:rsidR="00CB5564" w:rsidRDefault="00CB5564" w:rsidP="008C10FE">
      <w:pPr>
        <w:pStyle w:val="Glava"/>
        <w:tabs>
          <w:tab w:val="clear" w:pos="4536"/>
          <w:tab w:val="clear" w:pos="9072"/>
        </w:tabs>
        <w:ind w:left="1080"/>
        <w:jc w:val="both"/>
        <w:rPr>
          <w:b/>
          <w:i w:val="0"/>
          <w:sz w:val="28"/>
          <w:szCs w:val="28"/>
        </w:rPr>
      </w:pPr>
    </w:p>
    <w:p w14:paraId="53434B38" w14:textId="77777777" w:rsidR="00CB5564" w:rsidRPr="007530DE" w:rsidRDefault="00CB5564" w:rsidP="008C10FE">
      <w:pPr>
        <w:pStyle w:val="Glava"/>
        <w:tabs>
          <w:tab w:val="clear" w:pos="4536"/>
          <w:tab w:val="clear" w:pos="9072"/>
        </w:tabs>
        <w:ind w:left="1080"/>
        <w:jc w:val="both"/>
        <w:rPr>
          <w:b/>
          <w:i w:val="0"/>
          <w:sz w:val="28"/>
          <w:szCs w:val="28"/>
        </w:rPr>
      </w:pPr>
    </w:p>
    <w:p w14:paraId="57A995C2" w14:textId="77777777" w:rsidR="004A7BAD" w:rsidRDefault="004A7BAD" w:rsidP="00743DA5">
      <w:pPr>
        <w:pStyle w:val="Glava"/>
        <w:tabs>
          <w:tab w:val="clear" w:pos="4536"/>
          <w:tab w:val="clear" w:pos="9072"/>
        </w:tabs>
        <w:ind w:right="502"/>
        <w:jc w:val="right"/>
        <w:rPr>
          <w:b/>
          <w:i w:val="0"/>
          <w:sz w:val="22"/>
          <w:szCs w:val="22"/>
        </w:rPr>
      </w:pPr>
      <w:r>
        <w:rPr>
          <w:b/>
          <w:i w:val="0"/>
          <w:sz w:val="22"/>
          <w:szCs w:val="22"/>
        </w:rPr>
        <w:t xml:space="preserve">PRILOGA </w:t>
      </w:r>
      <w:r w:rsidRPr="00B63185">
        <w:rPr>
          <w:b/>
          <w:i w:val="0"/>
          <w:sz w:val="22"/>
          <w:szCs w:val="22"/>
        </w:rPr>
        <w:t>3</w:t>
      </w:r>
    </w:p>
    <w:p w14:paraId="1FE31B54" w14:textId="77777777" w:rsidR="004A7BAD" w:rsidRDefault="004A7BAD" w:rsidP="00743DA5">
      <w:pPr>
        <w:pStyle w:val="Glava"/>
        <w:tabs>
          <w:tab w:val="clear" w:pos="4536"/>
          <w:tab w:val="clear" w:pos="9072"/>
        </w:tabs>
        <w:ind w:right="502"/>
        <w:jc w:val="right"/>
        <w:rPr>
          <w:b/>
          <w:i w:val="0"/>
          <w:sz w:val="22"/>
          <w:szCs w:val="22"/>
        </w:rPr>
      </w:pPr>
    </w:p>
    <w:p w14:paraId="669C35E9" w14:textId="77777777" w:rsidR="004A7BAD" w:rsidRDefault="004A7BAD" w:rsidP="00743DA5">
      <w:pPr>
        <w:pStyle w:val="Glava"/>
        <w:tabs>
          <w:tab w:val="clear" w:pos="4536"/>
          <w:tab w:val="clear" w:pos="9072"/>
        </w:tabs>
        <w:ind w:right="502"/>
        <w:jc w:val="right"/>
        <w:rPr>
          <w:b/>
          <w:i w:val="0"/>
          <w:sz w:val="22"/>
          <w:szCs w:val="22"/>
        </w:rPr>
      </w:pPr>
    </w:p>
    <w:p w14:paraId="11CD2807" w14:textId="77777777" w:rsidR="004A7BAD" w:rsidRPr="00E23471" w:rsidRDefault="004A7BAD" w:rsidP="00743DA5">
      <w:pPr>
        <w:pStyle w:val="Glava"/>
        <w:tabs>
          <w:tab w:val="clear" w:pos="4536"/>
          <w:tab w:val="clear" w:pos="9072"/>
        </w:tabs>
        <w:ind w:right="502" w:firstLine="1134"/>
        <w:jc w:val="center"/>
        <w:rPr>
          <w:b/>
          <w:i w:val="0"/>
          <w:sz w:val="28"/>
          <w:szCs w:val="28"/>
        </w:rPr>
      </w:pPr>
      <w:r w:rsidRPr="00E23471">
        <w:rPr>
          <w:b/>
          <w:i w:val="0"/>
          <w:sz w:val="28"/>
          <w:szCs w:val="28"/>
        </w:rPr>
        <w:t>ESPD Obrazec</w:t>
      </w:r>
    </w:p>
    <w:p w14:paraId="06855C1A" w14:textId="77777777" w:rsidR="004A7BAD" w:rsidRPr="00AF03D7" w:rsidRDefault="004A7BAD" w:rsidP="00743DA5">
      <w:pPr>
        <w:pStyle w:val="Glava"/>
        <w:tabs>
          <w:tab w:val="clear" w:pos="4536"/>
          <w:tab w:val="clear" w:pos="9072"/>
        </w:tabs>
        <w:ind w:right="502" w:firstLine="1134"/>
        <w:jc w:val="center"/>
        <w:rPr>
          <w:i w:val="0"/>
          <w:sz w:val="22"/>
          <w:szCs w:val="22"/>
        </w:rPr>
      </w:pPr>
    </w:p>
    <w:p w14:paraId="452B16D4" w14:textId="77777777" w:rsidR="004A7BAD" w:rsidRPr="00AF03D7" w:rsidRDefault="004A7BAD" w:rsidP="00743DA5">
      <w:pPr>
        <w:pStyle w:val="Glava"/>
        <w:tabs>
          <w:tab w:val="clear" w:pos="4536"/>
          <w:tab w:val="clear" w:pos="9072"/>
        </w:tabs>
        <w:ind w:right="502" w:firstLine="1134"/>
        <w:jc w:val="center"/>
        <w:rPr>
          <w:i w:val="0"/>
          <w:sz w:val="22"/>
          <w:szCs w:val="22"/>
        </w:rPr>
      </w:pPr>
    </w:p>
    <w:p w14:paraId="2117A480" w14:textId="77777777" w:rsidR="004A7BAD" w:rsidRPr="00AF03D7" w:rsidRDefault="004A7BAD" w:rsidP="00743DA5">
      <w:pPr>
        <w:pStyle w:val="Glava"/>
        <w:tabs>
          <w:tab w:val="clear" w:pos="4536"/>
          <w:tab w:val="clear" w:pos="9072"/>
        </w:tabs>
        <w:ind w:right="502" w:firstLine="1134"/>
        <w:jc w:val="both"/>
        <w:rPr>
          <w:i w:val="0"/>
          <w:sz w:val="22"/>
          <w:szCs w:val="22"/>
        </w:rPr>
      </w:pPr>
    </w:p>
    <w:p w14:paraId="230E820B" w14:textId="77777777" w:rsidR="00BB4A74" w:rsidRPr="0079325B" w:rsidRDefault="004A7BAD" w:rsidP="00743DA5">
      <w:pPr>
        <w:pStyle w:val="Glava"/>
        <w:tabs>
          <w:tab w:val="clear" w:pos="4536"/>
          <w:tab w:val="clear" w:pos="9072"/>
        </w:tabs>
        <w:ind w:left="1134" w:right="502"/>
        <w:jc w:val="both"/>
        <w:rPr>
          <w:i w:val="0"/>
          <w:sz w:val="22"/>
          <w:szCs w:val="22"/>
        </w:rPr>
      </w:pPr>
      <w:r w:rsidRPr="005D1940">
        <w:rPr>
          <w:i w:val="0"/>
          <w:sz w:val="22"/>
          <w:szCs w:val="22"/>
        </w:rPr>
        <w:t>Ponudnik priloži izpolnjen ESPD obrazec.</w:t>
      </w:r>
      <w:r w:rsidR="00BB4A74">
        <w:rPr>
          <w:i w:val="0"/>
          <w:sz w:val="22"/>
          <w:szCs w:val="22"/>
        </w:rPr>
        <w:t xml:space="preserve"> </w:t>
      </w:r>
    </w:p>
    <w:p w14:paraId="7E9F94AB" w14:textId="77777777" w:rsidR="004A7BAD" w:rsidRDefault="004A7BAD" w:rsidP="00743DA5">
      <w:pPr>
        <w:pStyle w:val="Glava"/>
        <w:tabs>
          <w:tab w:val="clear" w:pos="4536"/>
          <w:tab w:val="clear" w:pos="9072"/>
        </w:tabs>
        <w:ind w:right="502" w:firstLine="1134"/>
        <w:jc w:val="both"/>
        <w:rPr>
          <w:i w:val="0"/>
          <w:sz w:val="22"/>
          <w:szCs w:val="22"/>
        </w:rPr>
      </w:pPr>
    </w:p>
    <w:p w14:paraId="4B17588F" w14:textId="77777777" w:rsidR="004A7BAD" w:rsidRP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da bo ponudnik sodeloval s podizvajalcem, ESPD obrazec priloži tudi podizvajalec.</w:t>
      </w:r>
    </w:p>
    <w:p w14:paraId="59AD4A47" w14:textId="77777777" w:rsidR="004A7BAD" w:rsidRDefault="004A7BAD" w:rsidP="00743DA5">
      <w:pPr>
        <w:pStyle w:val="Glava"/>
        <w:tabs>
          <w:tab w:val="clear" w:pos="4536"/>
          <w:tab w:val="clear" w:pos="9072"/>
        </w:tabs>
        <w:ind w:left="1134" w:right="502"/>
        <w:jc w:val="both"/>
        <w:rPr>
          <w:i w:val="0"/>
          <w:sz w:val="22"/>
          <w:szCs w:val="22"/>
        </w:rPr>
      </w:pPr>
      <w:r w:rsidRPr="004A7BAD">
        <w:rPr>
          <w:i w:val="0"/>
          <w:sz w:val="22"/>
          <w:szCs w:val="22"/>
        </w:rPr>
        <w:t>V primeru skupne ponudbe, ESPD obrazec priloži tudi vsak partner v  skupni ponudbi.</w:t>
      </w:r>
    </w:p>
    <w:p w14:paraId="680767F2" w14:textId="77777777" w:rsidR="00BB4A74" w:rsidRDefault="00BB4A74" w:rsidP="00743DA5">
      <w:pPr>
        <w:pStyle w:val="Glava"/>
        <w:tabs>
          <w:tab w:val="clear" w:pos="4536"/>
          <w:tab w:val="clear" w:pos="9072"/>
        </w:tabs>
        <w:ind w:left="1080" w:right="502"/>
        <w:jc w:val="both"/>
        <w:rPr>
          <w:i w:val="0"/>
          <w:sz w:val="22"/>
          <w:szCs w:val="22"/>
        </w:rPr>
      </w:pPr>
    </w:p>
    <w:p w14:paraId="7F2BAD2A" w14:textId="77777777" w:rsidR="004A7BAD" w:rsidRPr="0079325B" w:rsidRDefault="004A7BAD" w:rsidP="00BB4A74">
      <w:pPr>
        <w:pStyle w:val="Glava"/>
        <w:tabs>
          <w:tab w:val="clear" w:pos="4536"/>
          <w:tab w:val="clear" w:pos="9072"/>
        </w:tabs>
        <w:ind w:left="1080"/>
        <w:jc w:val="both"/>
        <w:rPr>
          <w:i w:val="0"/>
          <w:sz w:val="22"/>
          <w:szCs w:val="22"/>
        </w:rPr>
      </w:pPr>
    </w:p>
    <w:p w14:paraId="499F26EF" w14:textId="77777777" w:rsidR="004A7BAD" w:rsidRPr="0079325B" w:rsidRDefault="004A7BAD" w:rsidP="00E0078A">
      <w:pPr>
        <w:pStyle w:val="Glava"/>
        <w:tabs>
          <w:tab w:val="clear" w:pos="4536"/>
          <w:tab w:val="clear" w:pos="9072"/>
        </w:tabs>
        <w:ind w:left="1080"/>
        <w:jc w:val="both"/>
        <w:rPr>
          <w:i w:val="0"/>
          <w:sz w:val="22"/>
          <w:szCs w:val="22"/>
        </w:rPr>
      </w:pPr>
    </w:p>
    <w:p w14:paraId="79A57045" w14:textId="77777777" w:rsidR="006E4B7E" w:rsidRDefault="006E4B7E" w:rsidP="006E4B7E">
      <w:pPr>
        <w:pStyle w:val="Glava"/>
        <w:tabs>
          <w:tab w:val="clear" w:pos="4536"/>
          <w:tab w:val="clear" w:pos="9072"/>
        </w:tabs>
        <w:ind w:left="1080"/>
        <w:jc w:val="right"/>
        <w:rPr>
          <w:b/>
          <w:i w:val="0"/>
          <w:sz w:val="22"/>
          <w:szCs w:val="22"/>
        </w:rPr>
      </w:pPr>
    </w:p>
    <w:p w14:paraId="5AD0F1EA" w14:textId="77777777" w:rsidR="004A7BAD" w:rsidRDefault="004A7BAD" w:rsidP="006E4B7E">
      <w:pPr>
        <w:pStyle w:val="Glava"/>
        <w:tabs>
          <w:tab w:val="clear" w:pos="4536"/>
          <w:tab w:val="clear" w:pos="9072"/>
        </w:tabs>
        <w:ind w:left="1080"/>
        <w:jc w:val="right"/>
        <w:rPr>
          <w:b/>
          <w:i w:val="0"/>
          <w:sz w:val="22"/>
          <w:szCs w:val="22"/>
        </w:rPr>
      </w:pPr>
    </w:p>
    <w:p w14:paraId="1CDD78C0" w14:textId="77777777" w:rsidR="004A7BAD" w:rsidRDefault="004A7BAD" w:rsidP="006E4B7E">
      <w:pPr>
        <w:pStyle w:val="Glava"/>
        <w:tabs>
          <w:tab w:val="clear" w:pos="4536"/>
          <w:tab w:val="clear" w:pos="9072"/>
        </w:tabs>
        <w:ind w:left="1080"/>
        <w:jc w:val="right"/>
        <w:rPr>
          <w:b/>
          <w:i w:val="0"/>
          <w:sz w:val="22"/>
          <w:szCs w:val="22"/>
        </w:rPr>
      </w:pPr>
    </w:p>
    <w:p w14:paraId="776E0FF3" w14:textId="77777777" w:rsidR="004A7BAD" w:rsidRDefault="004A7BAD" w:rsidP="006E4B7E">
      <w:pPr>
        <w:pStyle w:val="Glava"/>
        <w:tabs>
          <w:tab w:val="clear" w:pos="4536"/>
          <w:tab w:val="clear" w:pos="9072"/>
        </w:tabs>
        <w:ind w:left="1080"/>
        <w:jc w:val="right"/>
        <w:rPr>
          <w:b/>
          <w:i w:val="0"/>
          <w:sz w:val="22"/>
          <w:szCs w:val="22"/>
        </w:rPr>
      </w:pPr>
    </w:p>
    <w:p w14:paraId="5466D1F1" w14:textId="77777777" w:rsidR="004A7BAD" w:rsidRDefault="004A7BAD" w:rsidP="006E4B7E">
      <w:pPr>
        <w:pStyle w:val="Glava"/>
        <w:tabs>
          <w:tab w:val="clear" w:pos="4536"/>
          <w:tab w:val="clear" w:pos="9072"/>
        </w:tabs>
        <w:ind w:left="1080"/>
        <w:jc w:val="right"/>
        <w:rPr>
          <w:b/>
          <w:i w:val="0"/>
          <w:sz w:val="22"/>
          <w:szCs w:val="22"/>
        </w:rPr>
      </w:pPr>
    </w:p>
    <w:p w14:paraId="0790DD5A" w14:textId="77777777" w:rsidR="004A7BAD" w:rsidRDefault="004A7BAD" w:rsidP="006E4B7E">
      <w:pPr>
        <w:pStyle w:val="Glava"/>
        <w:tabs>
          <w:tab w:val="clear" w:pos="4536"/>
          <w:tab w:val="clear" w:pos="9072"/>
        </w:tabs>
        <w:ind w:left="1080"/>
        <w:jc w:val="right"/>
        <w:rPr>
          <w:b/>
          <w:i w:val="0"/>
          <w:sz w:val="22"/>
          <w:szCs w:val="22"/>
        </w:rPr>
      </w:pPr>
    </w:p>
    <w:p w14:paraId="5B886E28" w14:textId="77777777" w:rsidR="004A7BAD" w:rsidRDefault="004A7BAD" w:rsidP="006E4B7E">
      <w:pPr>
        <w:pStyle w:val="Glava"/>
        <w:tabs>
          <w:tab w:val="clear" w:pos="4536"/>
          <w:tab w:val="clear" w:pos="9072"/>
        </w:tabs>
        <w:ind w:left="1080"/>
        <w:jc w:val="right"/>
        <w:rPr>
          <w:b/>
          <w:i w:val="0"/>
          <w:sz w:val="22"/>
          <w:szCs w:val="22"/>
        </w:rPr>
      </w:pPr>
    </w:p>
    <w:p w14:paraId="1BF6D1AB" w14:textId="77777777" w:rsidR="004A7BAD" w:rsidRDefault="004A7BAD" w:rsidP="006E4B7E">
      <w:pPr>
        <w:pStyle w:val="Glava"/>
        <w:tabs>
          <w:tab w:val="clear" w:pos="4536"/>
          <w:tab w:val="clear" w:pos="9072"/>
        </w:tabs>
        <w:ind w:left="1080"/>
        <w:jc w:val="right"/>
        <w:rPr>
          <w:b/>
          <w:i w:val="0"/>
          <w:sz w:val="22"/>
          <w:szCs w:val="22"/>
        </w:rPr>
      </w:pPr>
    </w:p>
    <w:p w14:paraId="66D65E7E" w14:textId="77777777" w:rsidR="004A7BAD" w:rsidRDefault="004A7BAD" w:rsidP="006E4B7E">
      <w:pPr>
        <w:pStyle w:val="Glava"/>
        <w:tabs>
          <w:tab w:val="clear" w:pos="4536"/>
          <w:tab w:val="clear" w:pos="9072"/>
        </w:tabs>
        <w:ind w:left="1080"/>
        <w:jc w:val="right"/>
        <w:rPr>
          <w:b/>
          <w:i w:val="0"/>
          <w:sz w:val="22"/>
          <w:szCs w:val="22"/>
        </w:rPr>
      </w:pPr>
    </w:p>
    <w:p w14:paraId="48F3EBA7" w14:textId="77777777" w:rsidR="004A7BAD" w:rsidRDefault="004A7BAD" w:rsidP="006E4B7E">
      <w:pPr>
        <w:pStyle w:val="Glava"/>
        <w:tabs>
          <w:tab w:val="clear" w:pos="4536"/>
          <w:tab w:val="clear" w:pos="9072"/>
        </w:tabs>
        <w:ind w:left="1080"/>
        <w:jc w:val="right"/>
        <w:rPr>
          <w:b/>
          <w:i w:val="0"/>
          <w:sz w:val="22"/>
          <w:szCs w:val="22"/>
        </w:rPr>
      </w:pPr>
    </w:p>
    <w:p w14:paraId="50A44460" w14:textId="77777777" w:rsidR="004A7BAD" w:rsidRDefault="004A7BAD" w:rsidP="006E4B7E">
      <w:pPr>
        <w:pStyle w:val="Glava"/>
        <w:tabs>
          <w:tab w:val="clear" w:pos="4536"/>
          <w:tab w:val="clear" w:pos="9072"/>
        </w:tabs>
        <w:ind w:left="1080"/>
        <w:jc w:val="right"/>
        <w:rPr>
          <w:b/>
          <w:i w:val="0"/>
          <w:sz w:val="22"/>
          <w:szCs w:val="22"/>
        </w:rPr>
      </w:pPr>
    </w:p>
    <w:p w14:paraId="48E0077E" w14:textId="77777777" w:rsidR="004A7BAD" w:rsidRDefault="004A7BAD" w:rsidP="006E4B7E">
      <w:pPr>
        <w:pStyle w:val="Glava"/>
        <w:tabs>
          <w:tab w:val="clear" w:pos="4536"/>
          <w:tab w:val="clear" w:pos="9072"/>
        </w:tabs>
        <w:ind w:left="1080"/>
        <w:jc w:val="right"/>
        <w:rPr>
          <w:b/>
          <w:i w:val="0"/>
          <w:sz w:val="22"/>
          <w:szCs w:val="22"/>
        </w:rPr>
      </w:pPr>
    </w:p>
    <w:p w14:paraId="558C46D6" w14:textId="77777777" w:rsidR="004A7BAD" w:rsidRDefault="004A7BAD" w:rsidP="006E4B7E">
      <w:pPr>
        <w:pStyle w:val="Glava"/>
        <w:tabs>
          <w:tab w:val="clear" w:pos="4536"/>
          <w:tab w:val="clear" w:pos="9072"/>
        </w:tabs>
        <w:ind w:left="1080"/>
        <w:jc w:val="right"/>
        <w:rPr>
          <w:b/>
          <w:i w:val="0"/>
          <w:sz w:val="22"/>
          <w:szCs w:val="22"/>
        </w:rPr>
      </w:pPr>
    </w:p>
    <w:p w14:paraId="01866653" w14:textId="77777777" w:rsidR="004A7BAD" w:rsidRDefault="004A7BAD" w:rsidP="006E4B7E">
      <w:pPr>
        <w:pStyle w:val="Glava"/>
        <w:tabs>
          <w:tab w:val="clear" w:pos="4536"/>
          <w:tab w:val="clear" w:pos="9072"/>
        </w:tabs>
        <w:ind w:left="1080"/>
        <w:jc w:val="right"/>
        <w:rPr>
          <w:b/>
          <w:i w:val="0"/>
          <w:sz w:val="22"/>
          <w:szCs w:val="22"/>
        </w:rPr>
      </w:pPr>
    </w:p>
    <w:p w14:paraId="1C1024D1" w14:textId="77777777" w:rsidR="004A7BAD" w:rsidRDefault="004A7BAD" w:rsidP="006E4B7E">
      <w:pPr>
        <w:pStyle w:val="Glava"/>
        <w:tabs>
          <w:tab w:val="clear" w:pos="4536"/>
          <w:tab w:val="clear" w:pos="9072"/>
        </w:tabs>
        <w:ind w:left="1080"/>
        <w:jc w:val="right"/>
        <w:rPr>
          <w:b/>
          <w:i w:val="0"/>
          <w:sz w:val="22"/>
          <w:szCs w:val="22"/>
        </w:rPr>
      </w:pPr>
    </w:p>
    <w:p w14:paraId="32613547" w14:textId="77777777" w:rsidR="004A7BAD" w:rsidRDefault="004A7BAD" w:rsidP="006E4B7E">
      <w:pPr>
        <w:pStyle w:val="Glava"/>
        <w:tabs>
          <w:tab w:val="clear" w:pos="4536"/>
          <w:tab w:val="clear" w:pos="9072"/>
        </w:tabs>
        <w:ind w:left="1080"/>
        <w:jc w:val="right"/>
        <w:rPr>
          <w:b/>
          <w:i w:val="0"/>
          <w:sz w:val="22"/>
          <w:szCs w:val="22"/>
        </w:rPr>
      </w:pPr>
    </w:p>
    <w:p w14:paraId="5645B17B" w14:textId="77777777" w:rsidR="004A7BAD" w:rsidRDefault="004A7BAD" w:rsidP="006E4B7E">
      <w:pPr>
        <w:pStyle w:val="Glava"/>
        <w:tabs>
          <w:tab w:val="clear" w:pos="4536"/>
          <w:tab w:val="clear" w:pos="9072"/>
        </w:tabs>
        <w:ind w:left="1080"/>
        <w:jc w:val="right"/>
        <w:rPr>
          <w:b/>
          <w:i w:val="0"/>
          <w:sz w:val="22"/>
          <w:szCs w:val="22"/>
        </w:rPr>
      </w:pPr>
    </w:p>
    <w:p w14:paraId="4AB6A538" w14:textId="77777777" w:rsidR="004A7BAD" w:rsidRDefault="004A7BAD" w:rsidP="006E4B7E">
      <w:pPr>
        <w:pStyle w:val="Glava"/>
        <w:tabs>
          <w:tab w:val="clear" w:pos="4536"/>
          <w:tab w:val="clear" w:pos="9072"/>
        </w:tabs>
        <w:ind w:left="1080"/>
        <w:jc w:val="right"/>
        <w:rPr>
          <w:b/>
          <w:i w:val="0"/>
          <w:sz w:val="22"/>
          <w:szCs w:val="22"/>
        </w:rPr>
      </w:pPr>
    </w:p>
    <w:p w14:paraId="5BED3C4B" w14:textId="77777777" w:rsidR="004A7BAD" w:rsidRDefault="004A7BAD" w:rsidP="006E4B7E">
      <w:pPr>
        <w:pStyle w:val="Glava"/>
        <w:tabs>
          <w:tab w:val="clear" w:pos="4536"/>
          <w:tab w:val="clear" w:pos="9072"/>
        </w:tabs>
        <w:ind w:left="1080"/>
        <w:jc w:val="right"/>
        <w:rPr>
          <w:b/>
          <w:i w:val="0"/>
          <w:sz w:val="22"/>
          <w:szCs w:val="22"/>
        </w:rPr>
      </w:pPr>
    </w:p>
    <w:p w14:paraId="372EF91D" w14:textId="77777777" w:rsidR="004A7BAD" w:rsidRDefault="004A7BAD" w:rsidP="006E4B7E">
      <w:pPr>
        <w:pStyle w:val="Glava"/>
        <w:tabs>
          <w:tab w:val="clear" w:pos="4536"/>
          <w:tab w:val="clear" w:pos="9072"/>
        </w:tabs>
        <w:ind w:left="1080"/>
        <w:jc w:val="right"/>
        <w:rPr>
          <w:b/>
          <w:i w:val="0"/>
          <w:sz w:val="22"/>
          <w:szCs w:val="22"/>
        </w:rPr>
      </w:pPr>
    </w:p>
    <w:p w14:paraId="2017AEA5" w14:textId="77777777" w:rsidR="004A7BAD" w:rsidRDefault="004A7BAD" w:rsidP="006E4B7E">
      <w:pPr>
        <w:pStyle w:val="Glava"/>
        <w:tabs>
          <w:tab w:val="clear" w:pos="4536"/>
          <w:tab w:val="clear" w:pos="9072"/>
        </w:tabs>
        <w:ind w:left="1080"/>
        <w:jc w:val="right"/>
        <w:rPr>
          <w:b/>
          <w:i w:val="0"/>
          <w:sz w:val="22"/>
          <w:szCs w:val="22"/>
        </w:rPr>
      </w:pPr>
    </w:p>
    <w:p w14:paraId="4793B301" w14:textId="77777777" w:rsidR="004A7BAD" w:rsidRDefault="004A7BAD" w:rsidP="006E4B7E">
      <w:pPr>
        <w:pStyle w:val="Glava"/>
        <w:tabs>
          <w:tab w:val="clear" w:pos="4536"/>
          <w:tab w:val="clear" w:pos="9072"/>
        </w:tabs>
        <w:ind w:left="1080"/>
        <w:jc w:val="right"/>
        <w:rPr>
          <w:b/>
          <w:i w:val="0"/>
          <w:sz w:val="22"/>
          <w:szCs w:val="22"/>
        </w:rPr>
      </w:pPr>
    </w:p>
    <w:p w14:paraId="0846F6A6" w14:textId="77777777" w:rsidR="004A7BAD" w:rsidRDefault="004A7BAD" w:rsidP="006E4B7E">
      <w:pPr>
        <w:pStyle w:val="Glava"/>
        <w:tabs>
          <w:tab w:val="clear" w:pos="4536"/>
          <w:tab w:val="clear" w:pos="9072"/>
        </w:tabs>
        <w:ind w:left="1080"/>
        <w:jc w:val="right"/>
        <w:rPr>
          <w:b/>
          <w:i w:val="0"/>
          <w:sz w:val="22"/>
          <w:szCs w:val="22"/>
        </w:rPr>
      </w:pPr>
    </w:p>
    <w:p w14:paraId="2570E425" w14:textId="77777777" w:rsidR="004A7BAD" w:rsidRDefault="004A7BAD" w:rsidP="006E4B7E">
      <w:pPr>
        <w:pStyle w:val="Glava"/>
        <w:tabs>
          <w:tab w:val="clear" w:pos="4536"/>
          <w:tab w:val="clear" w:pos="9072"/>
        </w:tabs>
        <w:ind w:left="1080"/>
        <w:jc w:val="right"/>
        <w:rPr>
          <w:b/>
          <w:i w:val="0"/>
          <w:sz w:val="22"/>
          <w:szCs w:val="22"/>
        </w:rPr>
      </w:pPr>
    </w:p>
    <w:p w14:paraId="76ED2EDD" w14:textId="77777777" w:rsidR="004A7BAD" w:rsidRDefault="004A7BAD" w:rsidP="006E4B7E">
      <w:pPr>
        <w:pStyle w:val="Glava"/>
        <w:tabs>
          <w:tab w:val="clear" w:pos="4536"/>
          <w:tab w:val="clear" w:pos="9072"/>
        </w:tabs>
        <w:ind w:left="1080"/>
        <w:jc w:val="right"/>
        <w:rPr>
          <w:b/>
          <w:i w:val="0"/>
          <w:sz w:val="22"/>
          <w:szCs w:val="22"/>
        </w:rPr>
      </w:pPr>
    </w:p>
    <w:p w14:paraId="042BC2CF" w14:textId="77777777" w:rsidR="004A7BAD" w:rsidRDefault="004A7BAD" w:rsidP="006E4B7E">
      <w:pPr>
        <w:pStyle w:val="Glava"/>
        <w:tabs>
          <w:tab w:val="clear" w:pos="4536"/>
          <w:tab w:val="clear" w:pos="9072"/>
        </w:tabs>
        <w:ind w:left="1080"/>
        <w:jc w:val="right"/>
        <w:rPr>
          <w:b/>
          <w:i w:val="0"/>
          <w:sz w:val="22"/>
          <w:szCs w:val="22"/>
        </w:rPr>
      </w:pPr>
    </w:p>
    <w:p w14:paraId="1DDD2FAE" w14:textId="77777777" w:rsidR="004A7BAD" w:rsidRDefault="004A7BAD" w:rsidP="006E4B7E">
      <w:pPr>
        <w:pStyle w:val="Glava"/>
        <w:tabs>
          <w:tab w:val="clear" w:pos="4536"/>
          <w:tab w:val="clear" w:pos="9072"/>
        </w:tabs>
        <w:ind w:left="1080"/>
        <w:jc w:val="right"/>
        <w:rPr>
          <w:b/>
          <w:i w:val="0"/>
          <w:sz w:val="22"/>
          <w:szCs w:val="22"/>
        </w:rPr>
      </w:pPr>
    </w:p>
    <w:p w14:paraId="497AEDB1" w14:textId="77777777" w:rsidR="004A7BAD" w:rsidRDefault="004A7BAD" w:rsidP="006E4B7E">
      <w:pPr>
        <w:pStyle w:val="Glava"/>
        <w:tabs>
          <w:tab w:val="clear" w:pos="4536"/>
          <w:tab w:val="clear" w:pos="9072"/>
        </w:tabs>
        <w:ind w:left="1080"/>
        <w:jc w:val="right"/>
        <w:rPr>
          <w:b/>
          <w:i w:val="0"/>
          <w:sz w:val="22"/>
          <w:szCs w:val="22"/>
        </w:rPr>
      </w:pPr>
    </w:p>
    <w:p w14:paraId="0BFD8415" w14:textId="77777777" w:rsidR="004A7BAD" w:rsidRDefault="004A7BAD" w:rsidP="006E4B7E">
      <w:pPr>
        <w:pStyle w:val="Glava"/>
        <w:tabs>
          <w:tab w:val="clear" w:pos="4536"/>
          <w:tab w:val="clear" w:pos="9072"/>
        </w:tabs>
        <w:ind w:left="1080"/>
        <w:jc w:val="right"/>
        <w:rPr>
          <w:b/>
          <w:i w:val="0"/>
          <w:sz w:val="22"/>
          <w:szCs w:val="22"/>
        </w:rPr>
      </w:pPr>
    </w:p>
    <w:p w14:paraId="17C0D8DF" w14:textId="77777777" w:rsidR="004A7BAD" w:rsidRDefault="004A7BAD" w:rsidP="006E4B7E">
      <w:pPr>
        <w:pStyle w:val="Glava"/>
        <w:tabs>
          <w:tab w:val="clear" w:pos="4536"/>
          <w:tab w:val="clear" w:pos="9072"/>
        </w:tabs>
        <w:ind w:left="1080"/>
        <w:jc w:val="right"/>
        <w:rPr>
          <w:b/>
          <w:i w:val="0"/>
          <w:sz w:val="22"/>
          <w:szCs w:val="22"/>
        </w:rPr>
      </w:pPr>
    </w:p>
    <w:p w14:paraId="5C4CA22D" w14:textId="77777777" w:rsidR="004A7BAD" w:rsidRDefault="004A7BAD" w:rsidP="006E4B7E">
      <w:pPr>
        <w:pStyle w:val="Glava"/>
        <w:tabs>
          <w:tab w:val="clear" w:pos="4536"/>
          <w:tab w:val="clear" w:pos="9072"/>
        </w:tabs>
        <w:ind w:left="1080"/>
        <w:jc w:val="right"/>
        <w:rPr>
          <w:b/>
          <w:i w:val="0"/>
          <w:sz w:val="22"/>
          <w:szCs w:val="22"/>
        </w:rPr>
      </w:pPr>
    </w:p>
    <w:p w14:paraId="02F676E9" w14:textId="77777777" w:rsidR="004A7BAD" w:rsidRDefault="004A7BAD" w:rsidP="006E4B7E">
      <w:pPr>
        <w:pStyle w:val="Glava"/>
        <w:tabs>
          <w:tab w:val="clear" w:pos="4536"/>
          <w:tab w:val="clear" w:pos="9072"/>
        </w:tabs>
        <w:ind w:left="1080"/>
        <w:jc w:val="right"/>
        <w:rPr>
          <w:b/>
          <w:i w:val="0"/>
          <w:sz w:val="22"/>
          <w:szCs w:val="22"/>
        </w:rPr>
      </w:pPr>
    </w:p>
    <w:p w14:paraId="443C84F6" w14:textId="77777777" w:rsidR="004A7BAD" w:rsidRDefault="004A7BAD" w:rsidP="006E4B7E">
      <w:pPr>
        <w:pStyle w:val="Glava"/>
        <w:tabs>
          <w:tab w:val="clear" w:pos="4536"/>
          <w:tab w:val="clear" w:pos="9072"/>
        </w:tabs>
        <w:ind w:left="1080"/>
        <w:jc w:val="right"/>
        <w:rPr>
          <w:b/>
          <w:i w:val="0"/>
          <w:sz w:val="22"/>
          <w:szCs w:val="22"/>
        </w:rPr>
      </w:pPr>
    </w:p>
    <w:p w14:paraId="60C5B3AC" w14:textId="77777777" w:rsidR="004A7BAD" w:rsidRDefault="004A7BAD" w:rsidP="006E4B7E">
      <w:pPr>
        <w:pStyle w:val="Glava"/>
        <w:tabs>
          <w:tab w:val="clear" w:pos="4536"/>
          <w:tab w:val="clear" w:pos="9072"/>
        </w:tabs>
        <w:ind w:left="1080"/>
        <w:jc w:val="right"/>
        <w:rPr>
          <w:b/>
          <w:i w:val="0"/>
          <w:sz w:val="22"/>
          <w:szCs w:val="22"/>
        </w:rPr>
      </w:pPr>
    </w:p>
    <w:p w14:paraId="1B8ACA51" w14:textId="77777777" w:rsidR="00CB5564" w:rsidRDefault="00CB5564" w:rsidP="006E4B7E">
      <w:pPr>
        <w:pStyle w:val="Glava"/>
        <w:tabs>
          <w:tab w:val="clear" w:pos="4536"/>
          <w:tab w:val="clear" w:pos="9072"/>
        </w:tabs>
        <w:ind w:left="1080"/>
        <w:jc w:val="right"/>
        <w:rPr>
          <w:b/>
          <w:i w:val="0"/>
          <w:sz w:val="22"/>
          <w:szCs w:val="22"/>
        </w:rPr>
      </w:pPr>
    </w:p>
    <w:p w14:paraId="3680506E" w14:textId="77777777" w:rsidR="00CB5564" w:rsidRDefault="00CB5564" w:rsidP="006E4B7E">
      <w:pPr>
        <w:pStyle w:val="Glava"/>
        <w:tabs>
          <w:tab w:val="clear" w:pos="4536"/>
          <w:tab w:val="clear" w:pos="9072"/>
        </w:tabs>
        <w:ind w:left="1080"/>
        <w:jc w:val="right"/>
        <w:rPr>
          <w:b/>
          <w:i w:val="0"/>
          <w:sz w:val="22"/>
          <w:szCs w:val="22"/>
        </w:rPr>
      </w:pPr>
    </w:p>
    <w:p w14:paraId="739A5EFB" w14:textId="77777777" w:rsidR="00CB5564" w:rsidRDefault="00CB5564" w:rsidP="006E4B7E">
      <w:pPr>
        <w:pStyle w:val="Glava"/>
        <w:tabs>
          <w:tab w:val="clear" w:pos="4536"/>
          <w:tab w:val="clear" w:pos="9072"/>
        </w:tabs>
        <w:ind w:left="1080"/>
        <w:jc w:val="right"/>
        <w:rPr>
          <w:b/>
          <w:i w:val="0"/>
          <w:sz w:val="22"/>
          <w:szCs w:val="22"/>
        </w:rPr>
      </w:pPr>
    </w:p>
    <w:p w14:paraId="043AA6EB" w14:textId="77777777" w:rsidR="00CB5564" w:rsidRDefault="00CB5564" w:rsidP="006E4B7E">
      <w:pPr>
        <w:pStyle w:val="Glava"/>
        <w:tabs>
          <w:tab w:val="clear" w:pos="4536"/>
          <w:tab w:val="clear" w:pos="9072"/>
        </w:tabs>
        <w:ind w:left="1080"/>
        <w:jc w:val="right"/>
        <w:rPr>
          <w:b/>
          <w:i w:val="0"/>
          <w:sz w:val="22"/>
          <w:szCs w:val="22"/>
        </w:rPr>
      </w:pPr>
    </w:p>
    <w:p w14:paraId="59222FDB" w14:textId="77777777" w:rsidR="00CB5564" w:rsidRDefault="00CB5564" w:rsidP="006E4B7E">
      <w:pPr>
        <w:pStyle w:val="Glava"/>
        <w:tabs>
          <w:tab w:val="clear" w:pos="4536"/>
          <w:tab w:val="clear" w:pos="9072"/>
        </w:tabs>
        <w:ind w:left="1080"/>
        <w:jc w:val="right"/>
        <w:rPr>
          <w:b/>
          <w:i w:val="0"/>
          <w:sz w:val="22"/>
          <w:szCs w:val="22"/>
        </w:rPr>
      </w:pPr>
    </w:p>
    <w:p w14:paraId="0F92BE07" w14:textId="77777777" w:rsidR="00CB5564" w:rsidRDefault="00CB5564" w:rsidP="006E4B7E">
      <w:pPr>
        <w:pStyle w:val="Glava"/>
        <w:tabs>
          <w:tab w:val="clear" w:pos="4536"/>
          <w:tab w:val="clear" w:pos="9072"/>
        </w:tabs>
        <w:ind w:left="1080"/>
        <w:jc w:val="right"/>
        <w:rPr>
          <w:b/>
          <w:i w:val="0"/>
          <w:sz w:val="22"/>
          <w:szCs w:val="22"/>
        </w:rPr>
      </w:pPr>
    </w:p>
    <w:p w14:paraId="4C37D1EB" w14:textId="77777777" w:rsidR="002E1929" w:rsidRDefault="002E1929" w:rsidP="002E1929">
      <w:pPr>
        <w:pStyle w:val="Glava"/>
        <w:tabs>
          <w:tab w:val="clear" w:pos="4536"/>
          <w:tab w:val="clear" w:pos="9072"/>
        </w:tabs>
        <w:ind w:left="1080"/>
        <w:jc w:val="right"/>
        <w:rPr>
          <w:b/>
          <w:i w:val="0"/>
          <w:sz w:val="22"/>
          <w:szCs w:val="22"/>
        </w:rPr>
      </w:pPr>
    </w:p>
    <w:p w14:paraId="147CFE24" w14:textId="77777777" w:rsidR="002E1929" w:rsidRDefault="002E1929" w:rsidP="002E1929">
      <w:pPr>
        <w:jc w:val="right"/>
        <w:rPr>
          <w:b/>
          <w:i w:val="0"/>
          <w:sz w:val="22"/>
          <w:szCs w:val="22"/>
        </w:rPr>
      </w:pPr>
      <w:r>
        <w:rPr>
          <w:b/>
          <w:i w:val="0"/>
          <w:sz w:val="22"/>
          <w:szCs w:val="22"/>
        </w:rPr>
        <w:t>PRILOGA 4</w:t>
      </w:r>
    </w:p>
    <w:p w14:paraId="1A2E5AE3" w14:textId="77777777" w:rsidR="002E1929" w:rsidRDefault="002E1929" w:rsidP="002E1929">
      <w:pPr>
        <w:jc w:val="right"/>
        <w:rPr>
          <w:b/>
          <w:i w:val="0"/>
          <w:sz w:val="22"/>
          <w:szCs w:val="22"/>
        </w:rPr>
      </w:pPr>
    </w:p>
    <w:p w14:paraId="7F616597" w14:textId="77777777" w:rsidR="002E1929" w:rsidRDefault="002E1929" w:rsidP="002E1929">
      <w:pPr>
        <w:jc w:val="right"/>
        <w:rPr>
          <w:b/>
          <w:i w:val="0"/>
          <w:sz w:val="22"/>
          <w:szCs w:val="22"/>
        </w:rPr>
      </w:pPr>
    </w:p>
    <w:p w14:paraId="56835BB9" w14:textId="77777777" w:rsidR="002E1929" w:rsidRDefault="002E1929" w:rsidP="002E1929">
      <w:pPr>
        <w:jc w:val="right"/>
        <w:rPr>
          <w:b/>
          <w:i w:val="0"/>
          <w:sz w:val="22"/>
          <w:szCs w:val="22"/>
        </w:rPr>
      </w:pPr>
    </w:p>
    <w:p w14:paraId="0862AA71" w14:textId="77777777" w:rsidR="002E1929" w:rsidRDefault="002E1929" w:rsidP="002E1929">
      <w:pPr>
        <w:jc w:val="right"/>
        <w:rPr>
          <w:b/>
          <w:i w:val="0"/>
          <w:sz w:val="22"/>
          <w:szCs w:val="22"/>
        </w:rPr>
      </w:pPr>
    </w:p>
    <w:p w14:paraId="4C31698C" w14:textId="77777777" w:rsidR="002E1929" w:rsidRDefault="002E1929" w:rsidP="002E1929">
      <w:pPr>
        <w:jc w:val="right"/>
        <w:rPr>
          <w:b/>
          <w:i w:val="0"/>
          <w:sz w:val="22"/>
          <w:szCs w:val="22"/>
        </w:rPr>
      </w:pPr>
    </w:p>
    <w:p w14:paraId="1EAAF80D" w14:textId="77777777" w:rsidR="002E1929" w:rsidRDefault="002E1929" w:rsidP="002E1929">
      <w:pPr>
        <w:jc w:val="right"/>
        <w:rPr>
          <w:b/>
          <w:i w:val="0"/>
          <w:sz w:val="22"/>
          <w:szCs w:val="22"/>
        </w:rPr>
      </w:pPr>
    </w:p>
    <w:p w14:paraId="1FFADC8C" w14:textId="77777777" w:rsidR="002E1929" w:rsidRDefault="002E1929" w:rsidP="002E1929">
      <w:pPr>
        <w:jc w:val="right"/>
        <w:rPr>
          <w:b/>
          <w:i w:val="0"/>
          <w:sz w:val="22"/>
          <w:szCs w:val="22"/>
        </w:rPr>
      </w:pPr>
    </w:p>
    <w:p w14:paraId="75EBA7D2" w14:textId="77777777" w:rsidR="002E1929" w:rsidRDefault="002E1929" w:rsidP="002E1929">
      <w:pPr>
        <w:jc w:val="right"/>
        <w:rPr>
          <w:b/>
          <w:i w:val="0"/>
          <w:sz w:val="22"/>
          <w:szCs w:val="22"/>
        </w:rPr>
      </w:pPr>
    </w:p>
    <w:p w14:paraId="6C920FA2" w14:textId="77777777" w:rsidR="002E1929" w:rsidRDefault="002E1929" w:rsidP="002E1929">
      <w:pPr>
        <w:jc w:val="right"/>
        <w:rPr>
          <w:b/>
          <w:i w:val="0"/>
          <w:sz w:val="22"/>
          <w:szCs w:val="22"/>
        </w:rPr>
      </w:pPr>
    </w:p>
    <w:p w14:paraId="46B41222" w14:textId="77777777" w:rsidR="002E1929" w:rsidRDefault="002E1929" w:rsidP="002E1929">
      <w:pPr>
        <w:ind w:left="1134"/>
        <w:jc w:val="center"/>
        <w:rPr>
          <w:b/>
          <w:i w:val="0"/>
          <w:sz w:val="28"/>
          <w:szCs w:val="28"/>
        </w:rPr>
      </w:pPr>
      <w:r w:rsidRPr="00F56D87">
        <w:rPr>
          <w:b/>
          <w:i w:val="0"/>
          <w:sz w:val="28"/>
          <w:szCs w:val="28"/>
        </w:rPr>
        <w:t>KATALOG PONUJENIH IZDELKOV,</w:t>
      </w:r>
    </w:p>
    <w:p w14:paraId="3A6EACDE" w14:textId="1CBEF158" w:rsidR="002E1929" w:rsidRDefault="002E1929" w:rsidP="002E1929">
      <w:pPr>
        <w:ind w:left="1134"/>
        <w:jc w:val="center"/>
        <w:rPr>
          <w:b/>
          <w:i w:val="0"/>
          <w:sz w:val="28"/>
          <w:szCs w:val="28"/>
        </w:rPr>
      </w:pPr>
      <w:r w:rsidRPr="00F56D87">
        <w:rPr>
          <w:b/>
          <w:i w:val="0"/>
          <w:sz w:val="28"/>
          <w:szCs w:val="28"/>
        </w:rPr>
        <w:t xml:space="preserve">PRIPRAVLJEN PO NAVODILIH </w:t>
      </w:r>
      <w:r>
        <w:rPr>
          <w:b/>
          <w:i w:val="0"/>
          <w:sz w:val="28"/>
          <w:szCs w:val="28"/>
        </w:rPr>
        <w:t>NAROČNIKA</w:t>
      </w:r>
    </w:p>
    <w:p w14:paraId="643D81AD" w14:textId="6A3146E1" w:rsidR="002E1929" w:rsidRDefault="002E1929" w:rsidP="002E1929">
      <w:pPr>
        <w:ind w:left="1134"/>
        <w:jc w:val="center"/>
        <w:rPr>
          <w:b/>
          <w:i w:val="0"/>
          <w:sz w:val="28"/>
          <w:szCs w:val="28"/>
        </w:rPr>
      </w:pPr>
    </w:p>
    <w:p w14:paraId="7F79269D" w14:textId="4EAA3009" w:rsidR="002E1929" w:rsidRDefault="002E1929" w:rsidP="002E1929">
      <w:pPr>
        <w:ind w:left="1134"/>
        <w:jc w:val="center"/>
        <w:rPr>
          <w:b/>
          <w:i w:val="0"/>
          <w:sz w:val="28"/>
          <w:szCs w:val="28"/>
        </w:rPr>
      </w:pPr>
    </w:p>
    <w:p w14:paraId="7201B457" w14:textId="269770CD" w:rsidR="002E1929" w:rsidRDefault="002E1929" w:rsidP="002E1929">
      <w:pPr>
        <w:ind w:left="1134"/>
        <w:jc w:val="center"/>
        <w:rPr>
          <w:b/>
          <w:i w:val="0"/>
          <w:sz w:val="28"/>
          <w:szCs w:val="28"/>
        </w:rPr>
      </w:pPr>
    </w:p>
    <w:p w14:paraId="1ACF34AD" w14:textId="47EB4C02" w:rsidR="002E1929" w:rsidRDefault="002E1929" w:rsidP="002E1929">
      <w:pPr>
        <w:ind w:left="1134"/>
        <w:jc w:val="center"/>
        <w:rPr>
          <w:b/>
          <w:i w:val="0"/>
          <w:sz w:val="28"/>
          <w:szCs w:val="28"/>
        </w:rPr>
      </w:pPr>
    </w:p>
    <w:p w14:paraId="28CFB4B5" w14:textId="3C0DE057" w:rsidR="002E1929" w:rsidRDefault="002E1929" w:rsidP="002E1929">
      <w:pPr>
        <w:ind w:left="1134"/>
        <w:jc w:val="center"/>
        <w:rPr>
          <w:b/>
          <w:i w:val="0"/>
          <w:sz w:val="28"/>
          <w:szCs w:val="28"/>
        </w:rPr>
      </w:pPr>
    </w:p>
    <w:p w14:paraId="7B643EA5" w14:textId="272A7611" w:rsidR="002E1929" w:rsidRDefault="002E1929" w:rsidP="002E1929">
      <w:pPr>
        <w:ind w:left="1134"/>
        <w:jc w:val="center"/>
        <w:rPr>
          <w:b/>
          <w:i w:val="0"/>
          <w:sz w:val="28"/>
          <w:szCs w:val="28"/>
        </w:rPr>
      </w:pPr>
    </w:p>
    <w:p w14:paraId="23002632" w14:textId="5C7E8A78" w:rsidR="002E1929" w:rsidRDefault="002E1929" w:rsidP="002E1929">
      <w:pPr>
        <w:ind w:left="1134"/>
        <w:jc w:val="center"/>
        <w:rPr>
          <w:b/>
          <w:i w:val="0"/>
          <w:sz w:val="28"/>
          <w:szCs w:val="28"/>
        </w:rPr>
      </w:pPr>
    </w:p>
    <w:p w14:paraId="7D92FB7A" w14:textId="7456B7DF" w:rsidR="002E1929" w:rsidRDefault="002E1929" w:rsidP="002E1929">
      <w:pPr>
        <w:ind w:left="1134"/>
        <w:jc w:val="center"/>
        <w:rPr>
          <w:b/>
          <w:i w:val="0"/>
          <w:sz w:val="28"/>
          <w:szCs w:val="28"/>
        </w:rPr>
      </w:pPr>
    </w:p>
    <w:p w14:paraId="3DD8DB5A" w14:textId="371AB8C9" w:rsidR="002E1929" w:rsidRDefault="002E1929" w:rsidP="002E1929">
      <w:pPr>
        <w:ind w:left="1134"/>
        <w:jc w:val="center"/>
        <w:rPr>
          <w:b/>
          <w:i w:val="0"/>
          <w:sz w:val="28"/>
          <w:szCs w:val="28"/>
        </w:rPr>
      </w:pPr>
    </w:p>
    <w:p w14:paraId="172FD415" w14:textId="21C95E1E" w:rsidR="002E1929" w:rsidRDefault="002E1929" w:rsidP="002E1929">
      <w:pPr>
        <w:ind w:left="1134"/>
        <w:jc w:val="center"/>
        <w:rPr>
          <w:b/>
          <w:i w:val="0"/>
          <w:sz w:val="28"/>
          <w:szCs w:val="28"/>
        </w:rPr>
      </w:pPr>
    </w:p>
    <w:p w14:paraId="452C748C" w14:textId="05290269" w:rsidR="002E1929" w:rsidRDefault="002E1929" w:rsidP="002E1929">
      <w:pPr>
        <w:ind w:left="1134"/>
        <w:jc w:val="center"/>
        <w:rPr>
          <w:b/>
          <w:i w:val="0"/>
          <w:sz w:val="28"/>
          <w:szCs w:val="28"/>
        </w:rPr>
      </w:pPr>
    </w:p>
    <w:p w14:paraId="114E2295" w14:textId="00ADCDEB" w:rsidR="002E1929" w:rsidRDefault="002E1929" w:rsidP="002E1929">
      <w:pPr>
        <w:ind w:left="1134"/>
        <w:jc w:val="center"/>
        <w:rPr>
          <w:b/>
          <w:i w:val="0"/>
          <w:sz w:val="28"/>
          <w:szCs w:val="28"/>
        </w:rPr>
      </w:pPr>
    </w:p>
    <w:p w14:paraId="26C161E7" w14:textId="6D8C6BDF" w:rsidR="002E1929" w:rsidRDefault="002E1929" w:rsidP="002E1929">
      <w:pPr>
        <w:ind w:left="1134"/>
        <w:jc w:val="center"/>
        <w:rPr>
          <w:b/>
          <w:i w:val="0"/>
          <w:sz w:val="28"/>
          <w:szCs w:val="28"/>
        </w:rPr>
      </w:pPr>
    </w:p>
    <w:p w14:paraId="3F1341F9" w14:textId="3F37BEEE" w:rsidR="002E1929" w:rsidRDefault="002E1929" w:rsidP="002E1929">
      <w:pPr>
        <w:ind w:left="1134"/>
        <w:jc w:val="center"/>
        <w:rPr>
          <w:b/>
          <w:i w:val="0"/>
          <w:sz w:val="28"/>
          <w:szCs w:val="28"/>
        </w:rPr>
      </w:pPr>
    </w:p>
    <w:p w14:paraId="58A4862D" w14:textId="7CDC76E3" w:rsidR="002E1929" w:rsidRDefault="002E1929" w:rsidP="002E1929">
      <w:pPr>
        <w:ind w:left="1134"/>
        <w:jc w:val="center"/>
        <w:rPr>
          <w:b/>
          <w:i w:val="0"/>
          <w:sz w:val="28"/>
          <w:szCs w:val="28"/>
        </w:rPr>
      </w:pPr>
    </w:p>
    <w:p w14:paraId="30C9E7EA" w14:textId="1FC18D4D" w:rsidR="002E1929" w:rsidRDefault="002E1929" w:rsidP="002E1929">
      <w:pPr>
        <w:ind w:left="1134"/>
        <w:jc w:val="center"/>
        <w:rPr>
          <w:b/>
          <w:i w:val="0"/>
          <w:sz w:val="28"/>
          <w:szCs w:val="28"/>
        </w:rPr>
      </w:pPr>
    </w:p>
    <w:p w14:paraId="5F568C67" w14:textId="0C3A6E6C" w:rsidR="002E1929" w:rsidRDefault="002E1929" w:rsidP="002E1929">
      <w:pPr>
        <w:ind w:left="1134"/>
        <w:jc w:val="center"/>
        <w:rPr>
          <w:b/>
          <w:i w:val="0"/>
          <w:sz w:val="28"/>
          <w:szCs w:val="28"/>
        </w:rPr>
      </w:pPr>
    </w:p>
    <w:p w14:paraId="38AACD9F" w14:textId="4059E75B" w:rsidR="002E1929" w:rsidRDefault="002E1929" w:rsidP="002E1929">
      <w:pPr>
        <w:ind w:left="1134"/>
        <w:jc w:val="center"/>
        <w:rPr>
          <w:b/>
          <w:i w:val="0"/>
          <w:sz w:val="28"/>
          <w:szCs w:val="28"/>
        </w:rPr>
      </w:pPr>
    </w:p>
    <w:p w14:paraId="540D71DD" w14:textId="6B67A759" w:rsidR="002E1929" w:rsidRDefault="002E1929" w:rsidP="002E1929">
      <w:pPr>
        <w:ind w:left="1134"/>
        <w:jc w:val="center"/>
        <w:rPr>
          <w:b/>
          <w:i w:val="0"/>
          <w:sz w:val="28"/>
          <w:szCs w:val="28"/>
        </w:rPr>
      </w:pPr>
    </w:p>
    <w:p w14:paraId="028BF314" w14:textId="2AF62B36" w:rsidR="002E1929" w:rsidRDefault="002E1929" w:rsidP="002E1929">
      <w:pPr>
        <w:ind w:left="1134"/>
        <w:jc w:val="center"/>
        <w:rPr>
          <w:b/>
          <w:i w:val="0"/>
          <w:sz w:val="28"/>
          <w:szCs w:val="28"/>
        </w:rPr>
      </w:pPr>
    </w:p>
    <w:p w14:paraId="40E48AC3" w14:textId="1EF0BFC3" w:rsidR="002E1929" w:rsidRDefault="002E1929" w:rsidP="002E1929">
      <w:pPr>
        <w:ind w:left="1134"/>
        <w:jc w:val="center"/>
        <w:rPr>
          <w:b/>
          <w:i w:val="0"/>
          <w:sz w:val="28"/>
          <w:szCs w:val="28"/>
        </w:rPr>
      </w:pPr>
    </w:p>
    <w:p w14:paraId="14F9565D" w14:textId="48C269D7" w:rsidR="002E1929" w:rsidRDefault="002E1929" w:rsidP="002E1929">
      <w:pPr>
        <w:ind w:left="1134"/>
        <w:jc w:val="center"/>
        <w:rPr>
          <w:b/>
          <w:i w:val="0"/>
          <w:sz w:val="28"/>
          <w:szCs w:val="28"/>
        </w:rPr>
      </w:pPr>
    </w:p>
    <w:p w14:paraId="65634960" w14:textId="77777777" w:rsidR="002E1929" w:rsidRPr="00F56D87" w:rsidRDefault="002E1929" w:rsidP="002E1929">
      <w:pPr>
        <w:ind w:left="1134"/>
        <w:jc w:val="center"/>
        <w:rPr>
          <w:b/>
          <w:i w:val="0"/>
          <w:sz w:val="28"/>
          <w:szCs w:val="28"/>
        </w:rPr>
      </w:pPr>
    </w:p>
    <w:p w14:paraId="42EA9398" w14:textId="77777777" w:rsidR="002E1929" w:rsidRPr="00F56D87" w:rsidRDefault="002E1929" w:rsidP="002E1929">
      <w:pPr>
        <w:ind w:left="1134"/>
        <w:jc w:val="center"/>
        <w:rPr>
          <w:b/>
          <w:i w:val="0"/>
          <w:sz w:val="28"/>
          <w:szCs w:val="28"/>
        </w:rPr>
      </w:pPr>
    </w:p>
    <w:p w14:paraId="3630DABF" w14:textId="77777777" w:rsidR="00C24829" w:rsidRDefault="00C24829" w:rsidP="006E4B7E">
      <w:pPr>
        <w:rPr>
          <w:i w:val="0"/>
          <w:sz w:val="22"/>
          <w:szCs w:val="22"/>
        </w:rPr>
      </w:pPr>
    </w:p>
    <w:p w14:paraId="095C1733" w14:textId="2EFBE41C" w:rsidR="00EC0E95" w:rsidRDefault="00EC0E95" w:rsidP="004A7BAD">
      <w:pPr>
        <w:rPr>
          <w:b/>
          <w:i w:val="0"/>
          <w:sz w:val="22"/>
          <w:szCs w:val="22"/>
        </w:rPr>
      </w:pPr>
    </w:p>
    <w:p w14:paraId="106AC99C" w14:textId="09222C4E" w:rsidR="002E1929" w:rsidRDefault="002E1929" w:rsidP="004A7BAD">
      <w:pPr>
        <w:rPr>
          <w:b/>
          <w:i w:val="0"/>
          <w:sz w:val="22"/>
          <w:szCs w:val="22"/>
        </w:rPr>
      </w:pPr>
    </w:p>
    <w:p w14:paraId="7F0A6A13" w14:textId="24B87709" w:rsidR="002E1929" w:rsidRDefault="002E1929" w:rsidP="004A7BAD">
      <w:pPr>
        <w:rPr>
          <w:b/>
          <w:i w:val="0"/>
          <w:sz w:val="22"/>
          <w:szCs w:val="22"/>
        </w:rPr>
      </w:pPr>
    </w:p>
    <w:p w14:paraId="53BB6292" w14:textId="4B787B74" w:rsidR="002E1929" w:rsidRDefault="002E1929" w:rsidP="004A7BAD">
      <w:pPr>
        <w:rPr>
          <w:b/>
          <w:i w:val="0"/>
          <w:sz w:val="22"/>
          <w:szCs w:val="22"/>
        </w:rPr>
      </w:pPr>
    </w:p>
    <w:p w14:paraId="6824FFCF" w14:textId="2864F43D" w:rsidR="002E1929" w:rsidRDefault="002E1929" w:rsidP="004A7BAD">
      <w:pPr>
        <w:rPr>
          <w:b/>
          <w:i w:val="0"/>
          <w:sz w:val="22"/>
          <w:szCs w:val="22"/>
        </w:rPr>
      </w:pPr>
    </w:p>
    <w:p w14:paraId="43FA9B41" w14:textId="7D27EB16" w:rsidR="002E1929" w:rsidRDefault="002E1929" w:rsidP="004A7BAD">
      <w:pPr>
        <w:rPr>
          <w:b/>
          <w:i w:val="0"/>
          <w:sz w:val="22"/>
          <w:szCs w:val="22"/>
        </w:rPr>
      </w:pPr>
    </w:p>
    <w:p w14:paraId="7F72A0DA" w14:textId="4F278524" w:rsidR="002E1929" w:rsidRDefault="002E1929" w:rsidP="004A7BAD">
      <w:pPr>
        <w:rPr>
          <w:b/>
          <w:i w:val="0"/>
          <w:sz w:val="22"/>
          <w:szCs w:val="22"/>
        </w:rPr>
      </w:pPr>
    </w:p>
    <w:p w14:paraId="3A2B873A" w14:textId="718C83BB" w:rsidR="002E1929" w:rsidRDefault="002E1929" w:rsidP="004A7BAD">
      <w:pPr>
        <w:rPr>
          <w:b/>
          <w:i w:val="0"/>
          <w:sz w:val="22"/>
          <w:szCs w:val="22"/>
        </w:rPr>
      </w:pPr>
    </w:p>
    <w:p w14:paraId="36A692CC" w14:textId="177DEF2D" w:rsidR="002E1929" w:rsidRDefault="002E1929" w:rsidP="004A7BAD">
      <w:pPr>
        <w:rPr>
          <w:b/>
          <w:i w:val="0"/>
          <w:sz w:val="22"/>
          <w:szCs w:val="22"/>
        </w:rPr>
      </w:pPr>
    </w:p>
    <w:p w14:paraId="554D4C3E" w14:textId="30BADDD9" w:rsidR="002E1929" w:rsidRDefault="002E1929" w:rsidP="004A7BAD">
      <w:pPr>
        <w:rPr>
          <w:b/>
          <w:i w:val="0"/>
          <w:sz w:val="22"/>
          <w:szCs w:val="22"/>
        </w:rPr>
      </w:pPr>
    </w:p>
    <w:p w14:paraId="0BDD94A5" w14:textId="77777777" w:rsidR="002E1929" w:rsidRDefault="002E1929" w:rsidP="004A7BAD">
      <w:pPr>
        <w:rPr>
          <w:b/>
          <w:i w:val="0"/>
          <w:sz w:val="22"/>
          <w:szCs w:val="22"/>
        </w:rPr>
      </w:pPr>
    </w:p>
    <w:p w14:paraId="2CF2B0D5" w14:textId="77777777" w:rsidR="007530DE" w:rsidRDefault="007530DE" w:rsidP="0091275A">
      <w:pPr>
        <w:pStyle w:val="Glava"/>
        <w:tabs>
          <w:tab w:val="clear" w:pos="4536"/>
          <w:tab w:val="clear" w:pos="9072"/>
        </w:tabs>
        <w:ind w:left="1080"/>
        <w:jc w:val="right"/>
        <w:rPr>
          <w:b/>
          <w:i w:val="0"/>
          <w:sz w:val="22"/>
          <w:szCs w:val="22"/>
        </w:rPr>
      </w:pPr>
    </w:p>
    <w:p w14:paraId="7576A2C8" w14:textId="253FF895" w:rsidR="00AA718D" w:rsidRPr="00FF38DC" w:rsidRDefault="00AA718D" w:rsidP="00743DA5">
      <w:pPr>
        <w:pStyle w:val="Glava"/>
        <w:tabs>
          <w:tab w:val="clear" w:pos="4536"/>
          <w:tab w:val="clear" w:pos="9072"/>
        </w:tabs>
        <w:ind w:right="502"/>
        <w:jc w:val="right"/>
        <w:rPr>
          <w:b/>
          <w:i w:val="0"/>
          <w:sz w:val="22"/>
          <w:szCs w:val="22"/>
        </w:rPr>
      </w:pPr>
      <w:r w:rsidRPr="00FF38DC">
        <w:rPr>
          <w:b/>
          <w:i w:val="0"/>
          <w:sz w:val="22"/>
          <w:szCs w:val="22"/>
        </w:rPr>
        <w:t xml:space="preserve">PRILOGA </w:t>
      </w:r>
      <w:r w:rsidR="002E1929">
        <w:rPr>
          <w:b/>
          <w:i w:val="0"/>
          <w:sz w:val="22"/>
          <w:szCs w:val="22"/>
        </w:rPr>
        <w:t>5</w:t>
      </w:r>
    </w:p>
    <w:p w14:paraId="634FD6D4" w14:textId="77777777" w:rsidR="00AA718D" w:rsidRPr="00FF38DC" w:rsidRDefault="00AA718D" w:rsidP="00743DA5">
      <w:pPr>
        <w:pStyle w:val="Glava"/>
        <w:tabs>
          <w:tab w:val="clear" w:pos="4536"/>
          <w:tab w:val="clear" w:pos="9072"/>
        </w:tabs>
        <w:ind w:right="502"/>
        <w:jc w:val="both"/>
        <w:rPr>
          <w:i w:val="0"/>
          <w:sz w:val="22"/>
          <w:szCs w:val="22"/>
        </w:rPr>
      </w:pPr>
    </w:p>
    <w:p w14:paraId="08F16CBE" w14:textId="77777777" w:rsidR="00AA718D" w:rsidRPr="00FF38DC" w:rsidRDefault="00AA718D" w:rsidP="00743DA5">
      <w:pPr>
        <w:pStyle w:val="Glava"/>
        <w:tabs>
          <w:tab w:val="clear" w:pos="4536"/>
          <w:tab w:val="clear" w:pos="9072"/>
        </w:tabs>
        <w:ind w:right="502"/>
        <w:jc w:val="both"/>
        <w:rPr>
          <w:i w:val="0"/>
          <w:sz w:val="22"/>
          <w:szCs w:val="22"/>
        </w:rPr>
      </w:pPr>
    </w:p>
    <w:p w14:paraId="30E573D1" w14:textId="77777777" w:rsidR="00AA718D" w:rsidRPr="00FF38DC" w:rsidRDefault="00AA718D" w:rsidP="00743DA5">
      <w:pPr>
        <w:pStyle w:val="Glava"/>
        <w:tabs>
          <w:tab w:val="clear" w:pos="4536"/>
          <w:tab w:val="clear" w:pos="9072"/>
        </w:tabs>
        <w:ind w:left="1080" w:right="502"/>
        <w:jc w:val="center"/>
        <w:rPr>
          <w:b/>
          <w:i w:val="0"/>
          <w:sz w:val="28"/>
          <w:szCs w:val="28"/>
        </w:rPr>
      </w:pPr>
      <w:r w:rsidRPr="00FF38DC">
        <w:rPr>
          <w:b/>
          <w:i w:val="0"/>
          <w:sz w:val="28"/>
          <w:szCs w:val="28"/>
        </w:rPr>
        <w:t>UDELEŽBA PODIZVAJALCEV</w:t>
      </w:r>
    </w:p>
    <w:p w14:paraId="6D98D4A4" w14:textId="77777777" w:rsidR="00AA718D" w:rsidRPr="00FF38DC" w:rsidRDefault="00AA718D" w:rsidP="00743DA5">
      <w:pPr>
        <w:pStyle w:val="Glava"/>
        <w:tabs>
          <w:tab w:val="clear" w:pos="4536"/>
          <w:tab w:val="clear" w:pos="9072"/>
        </w:tabs>
        <w:ind w:left="1080" w:right="502"/>
        <w:jc w:val="both"/>
        <w:rPr>
          <w:i w:val="0"/>
          <w:sz w:val="22"/>
          <w:szCs w:val="22"/>
        </w:rPr>
      </w:pPr>
    </w:p>
    <w:p w14:paraId="1B228EDE" w14:textId="77777777" w:rsidR="00AA718D" w:rsidRPr="00FF38DC" w:rsidRDefault="00AA718D" w:rsidP="00743DA5">
      <w:pPr>
        <w:pStyle w:val="Glava"/>
        <w:tabs>
          <w:tab w:val="clear" w:pos="4536"/>
          <w:tab w:val="clear" w:pos="9072"/>
        </w:tabs>
        <w:ind w:left="1080" w:right="502"/>
        <w:jc w:val="both"/>
        <w:rPr>
          <w:i w:val="0"/>
          <w:sz w:val="22"/>
          <w:szCs w:val="22"/>
        </w:rPr>
      </w:pPr>
    </w:p>
    <w:p w14:paraId="17CF94B8" w14:textId="63F5322E" w:rsidR="00AA718D" w:rsidRPr="00FF38DC" w:rsidRDefault="00AA718D" w:rsidP="00743DA5">
      <w:pPr>
        <w:pStyle w:val="Glava"/>
        <w:tabs>
          <w:tab w:val="clear" w:pos="4536"/>
          <w:tab w:val="clear" w:pos="9072"/>
        </w:tabs>
        <w:ind w:left="1080" w:right="502"/>
        <w:jc w:val="both"/>
        <w:rPr>
          <w:i w:val="0"/>
          <w:sz w:val="22"/>
          <w:szCs w:val="22"/>
        </w:rPr>
      </w:pPr>
      <w:r w:rsidRPr="00FF38DC">
        <w:rPr>
          <w:i w:val="0"/>
          <w:sz w:val="22"/>
          <w:szCs w:val="22"/>
        </w:rPr>
        <w:t>V zvezi z javnim naročilom »</w:t>
      </w:r>
      <w:r w:rsidR="002E1929" w:rsidRPr="002E1929">
        <w:rPr>
          <w:i w:val="0"/>
          <w:sz w:val="22"/>
          <w:szCs w:val="22"/>
        </w:rPr>
        <w:t>Sukcesivna dobava papirne galanterije, pripomočkov za čiščenje in čistilnih sredstev za potrebe javnega zavoda Šport Ljubljana za obdobje štirih let</w:t>
      </w:r>
      <w:r w:rsidRPr="00FF38DC">
        <w:rPr>
          <w:i w:val="0"/>
          <w:sz w:val="22"/>
          <w:szCs w:val="22"/>
        </w:rPr>
        <w:t>«, izjavljamo, da nastopamo s podizvajalci in sicer v nadaljevanju navajamo udeležbe le-teh:</w:t>
      </w:r>
    </w:p>
    <w:p w14:paraId="118927EB" w14:textId="77777777" w:rsidR="00AA718D" w:rsidRPr="00FF38DC" w:rsidRDefault="00AA718D" w:rsidP="00743DA5">
      <w:pPr>
        <w:pStyle w:val="Glava"/>
        <w:tabs>
          <w:tab w:val="clear" w:pos="4536"/>
          <w:tab w:val="clear" w:pos="9072"/>
        </w:tabs>
        <w:ind w:left="1080" w:right="502"/>
        <w:jc w:val="both"/>
        <w:rPr>
          <w:i w:val="0"/>
          <w:sz w:val="22"/>
          <w:szCs w:val="22"/>
        </w:rPr>
      </w:pPr>
    </w:p>
    <w:p w14:paraId="55CD2A60" w14:textId="77777777" w:rsidR="00AA718D" w:rsidRPr="00FF38DC" w:rsidRDefault="00AA718D" w:rsidP="00743DA5">
      <w:pPr>
        <w:pStyle w:val="Glava"/>
        <w:tabs>
          <w:tab w:val="clear" w:pos="4536"/>
          <w:tab w:val="clear" w:pos="9072"/>
        </w:tabs>
        <w:ind w:left="1080" w:right="502"/>
        <w:jc w:val="both"/>
        <w:rPr>
          <w:i w:val="0"/>
          <w:sz w:val="22"/>
          <w:szCs w:val="22"/>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244"/>
        <w:gridCol w:w="1097"/>
      </w:tblGrid>
      <w:tr w:rsidR="00AA718D" w:rsidRPr="00FF38DC" w14:paraId="4853F6F6" w14:textId="77777777" w:rsidTr="00743DA5">
        <w:tc>
          <w:tcPr>
            <w:tcW w:w="1842" w:type="dxa"/>
            <w:gridSpan w:val="2"/>
          </w:tcPr>
          <w:p w14:paraId="3ADF941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32" w:type="dxa"/>
            <w:gridSpan w:val="7"/>
            <w:tcBorders>
              <w:bottom w:val="single" w:sz="4" w:space="0" w:color="auto"/>
            </w:tcBorders>
          </w:tcPr>
          <w:p w14:paraId="2E403F4C" w14:textId="77777777" w:rsidR="00AA718D" w:rsidRPr="00FF38DC" w:rsidRDefault="00AA718D" w:rsidP="00743DA5">
            <w:pPr>
              <w:pStyle w:val="Glava"/>
              <w:tabs>
                <w:tab w:val="clear" w:pos="4536"/>
                <w:tab w:val="clear" w:pos="9072"/>
              </w:tabs>
              <w:ind w:right="502"/>
              <w:jc w:val="both"/>
              <w:rPr>
                <w:i w:val="0"/>
                <w:sz w:val="22"/>
                <w:szCs w:val="22"/>
              </w:rPr>
            </w:pPr>
          </w:p>
        </w:tc>
        <w:tc>
          <w:tcPr>
            <w:tcW w:w="839" w:type="dxa"/>
            <w:gridSpan w:val="2"/>
          </w:tcPr>
          <w:p w14:paraId="71C9086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0EB1C26F" w14:textId="77777777" w:rsidTr="00743DA5">
        <w:tc>
          <w:tcPr>
            <w:tcW w:w="1042" w:type="dxa"/>
          </w:tcPr>
          <w:p w14:paraId="58362756" w14:textId="77777777" w:rsidR="00AA718D" w:rsidRPr="00FF38DC" w:rsidRDefault="00AA718D" w:rsidP="00743DA5">
            <w:pPr>
              <w:pStyle w:val="Glava"/>
              <w:tabs>
                <w:tab w:val="clear" w:pos="4536"/>
                <w:tab w:val="clear" w:pos="9072"/>
              </w:tabs>
              <w:ind w:right="502"/>
              <w:jc w:val="both"/>
              <w:rPr>
                <w:i w:val="0"/>
                <w:sz w:val="16"/>
                <w:szCs w:val="16"/>
              </w:rPr>
            </w:pPr>
          </w:p>
        </w:tc>
        <w:tc>
          <w:tcPr>
            <w:tcW w:w="6450" w:type="dxa"/>
            <w:gridSpan w:val="5"/>
          </w:tcPr>
          <w:p w14:paraId="309004A1" w14:textId="77777777" w:rsidR="00AA718D" w:rsidRPr="00FF38DC" w:rsidRDefault="00AA718D" w:rsidP="00743DA5">
            <w:pPr>
              <w:pStyle w:val="Glava"/>
              <w:tabs>
                <w:tab w:val="clear" w:pos="4536"/>
                <w:tab w:val="clear" w:pos="9072"/>
              </w:tabs>
              <w:ind w:right="502"/>
              <w:jc w:val="both"/>
              <w:rPr>
                <w:i w:val="0"/>
                <w:sz w:val="16"/>
                <w:szCs w:val="16"/>
              </w:rPr>
            </w:pPr>
          </w:p>
        </w:tc>
        <w:tc>
          <w:tcPr>
            <w:tcW w:w="356" w:type="dxa"/>
          </w:tcPr>
          <w:p w14:paraId="200E6E08" w14:textId="77777777" w:rsidR="00AA718D" w:rsidRPr="00FF38DC" w:rsidRDefault="00AA718D" w:rsidP="00743DA5">
            <w:pPr>
              <w:pStyle w:val="Glava"/>
              <w:tabs>
                <w:tab w:val="clear" w:pos="4536"/>
                <w:tab w:val="clear" w:pos="9072"/>
              </w:tabs>
              <w:ind w:right="502"/>
              <w:jc w:val="both"/>
              <w:rPr>
                <w:i w:val="0"/>
                <w:sz w:val="16"/>
                <w:szCs w:val="16"/>
              </w:rPr>
            </w:pPr>
          </w:p>
        </w:tc>
        <w:tc>
          <w:tcPr>
            <w:tcW w:w="715" w:type="dxa"/>
            <w:gridSpan w:val="3"/>
          </w:tcPr>
          <w:p w14:paraId="649FDEB4" w14:textId="77777777" w:rsidR="00AA718D" w:rsidRPr="00FF38DC" w:rsidRDefault="00AA718D" w:rsidP="00743DA5">
            <w:pPr>
              <w:pStyle w:val="Glava"/>
              <w:tabs>
                <w:tab w:val="clear" w:pos="4536"/>
                <w:tab w:val="clear" w:pos="9072"/>
              </w:tabs>
              <w:ind w:right="502"/>
              <w:jc w:val="both"/>
              <w:rPr>
                <w:i w:val="0"/>
                <w:sz w:val="16"/>
                <w:szCs w:val="16"/>
              </w:rPr>
            </w:pPr>
          </w:p>
        </w:tc>
        <w:tc>
          <w:tcPr>
            <w:tcW w:w="650" w:type="dxa"/>
          </w:tcPr>
          <w:p w14:paraId="642F8943"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60EC729A" w14:textId="77777777" w:rsidTr="00743DA5">
        <w:tc>
          <w:tcPr>
            <w:tcW w:w="1842" w:type="dxa"/>
            <w:gridSpan w:val="2"/>
          </w:tcPr>
          <w:p w14:paraId="547CCFC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81" w:type="dxa"/>
            <w:gridSpan w:val="6"/>
            <w:tcBorders>
              <w:bottom w:val="single" w:sz="4" w:space="0" w:color="auto"/>
            </w:tcBorders>
          </w:tcPr>
          <w:p w14:paraId="533CBD25" w14:textId="77777777" w:rsidR="00AA718D" w:rsidRPr="00FF38DC" w:rsidRDefault="00AA718D" w:rsidP="00743DA5">
            <w:pPr>
              <w:pStyle w:val="Glava"/>
              <w:tabs>
                <w:tab w:val="clear" w:pos="4536"/>
                <w:tab w:val="clear" w:pos="9072"/>
              </w:tabs>
              <w:ind w:right="502"/>
              <w:jc w:val="both"/>
              <w:rPr>
                <w:i w:val="0"/>
                <w:sz w:val="22"/>
                <w:szCs w:val="22"/>
              </w:rPr>
            </w:pPr>
          </w:p>
        </w:tc>
        <w:tc>
          <w:tcPr>
            <w:tcW w:w="1190" w:type="dxa"/>
            <w:gridSpan w:val="3"/>
          </w:tcPr>
          <w:p w14:paraId="5C310DD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07D8E1CB" w14:textId="77777777" w:rsidTr="00743DA5">
        <w:tc>
          <w:tcPr>
            <w:tcW w:w="9213" w:type="dxa"/>
            <w:gridSpan w:val="11"/>
          </w:tcPr>
          <w:p w14:paraId="69F5700F"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1236C59" w14:textId="77777777" w:rsidTr="00743DA5">
        <w:tc>
          <w:tcPr>
            <w:tcW w:w="1842" w:type="dxa"/>
            <w:gridSpan w:val="2"/>
          </w:tcPr>
          <w:p w14:paraId="265AE34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371" w:type="dxa"/>
            <w:gridSpan w:val="9"/>
            <w:tcBorders>
              <w:bottom w:val="single" w:sz="4" w:space="0" w:color="auto"/>
            </w:tcBorders>
          </w:tcPr>
          <w:p w14:paraId="07CD7C3A"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68402CB" w14:textId="77777777" w:rsidTr="00743DA5">
        <w:tc>
          <w:tcPr>
            <w:tcW w:w="1842" w:type="dxa"/>
            <w:gridSpan w:val="2"/>
          </w:tcPr>
          <w:p w14:paraId="770083C5"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69CC1D1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F932660" w14:textId="77777777" w:rsidTr="00743DA5">
        <w:tc>
          <w:tcPr>
            <w:tcW w:w="1842" w:type="dxa"/>
            <w:gridSpan w:val="2"/>
          </w:tcPr>
          <w:p w14:paraId="216C1BF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15" w:type="dxa"/>
            <w:gridSpan w:val="2"/>
            <w:tcBorders>
              <w:bottom w:val="single" w:sz="4" w:space="0" w:color="auto"/>
            </w:tcBorders>
          </w:tcPr>
          <w:p w14:paraId="4B7A5E26" w14:textId="77777777" w:rsidR="00AA718D" w:rsidRPr="00FF38DC" w:rsidRDefault="00AA718D" w:rsidP="00743DA5">
            <w:pPr>
              <w:pStyle w:val="Glava"/>
              <w:tabs>
                <w:tab w:val="clear" w:pos="4536"/>
                <w:tab w:val="clear" w:pos="9072"/>
              </w:tabs>
              <w:ind w:right="502"/>
              <w:jc w:val="both"/>
              <w:rPr>
                <w:i w:val="0"/>
                <w:sz w:val="22"/>
                <w:szCs w:val="22"/>
              </w:rPr>
            </w:pPr>
          </w:p>
        </w:tc>
        <w:tc>
          <w:tcPr>
            <w:tcW w:w="3656" w:type="dxa"/>
            <w:gridSpan w:val="7"/>
          </w:tcPr>
          <w:p w14:paraId="307ABC3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7B51840" w14:textId="77777777" w:rsidTr="00743DA5">
        <w:tc>
          <w:tcPr>
            <w:tcW w:w="1842" w:type="dxa"/>
            <w:gridSpan w:val="2"/>
          </w:tcPr>
          <w:p w14:paraId="7B342B01" w14:textId="77777777" w:rsidR="00AA718D" w:rsidRPr="00FF38DC" w:rsidRDefault="00AA718D" w:rsidP="00743DA5">
            <w:pPr>
              <w:pStyle w:val="Glava"/>
              <w:tabs>
                <w:tab w:val="clear" w:pos="4536"/>
                <w:tab w:val="clear" w:pos="9072"/>
              </w:tabs>
              <w:ind w:right="502"/>
              <w:jc w:val="both"/>
              <w:rPr>
                <w:i w:val="0"/>
                <w:sz w:val="22"/>
                <w:szCs w:val="22"/>
              </w:rPr>
            </w:pPr>
          </w:p>
        </w:tc>
        <w:tc>
          <w:tcPr>
            <w:tcW w:w="7371" w:type="dxa"/>
            <w:gridSpan w:val="9"/>
          </w:tcPr>
          <w:p w14:paraId="1B62C89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CF76C7D" w14:textId="77777777" w:rsidTr="00743DA5">
        <w:tc>
          <w:tcPr>
            <w:tcW w:w="1842" w:type="dxa"/>
            <w:gridSpan w:val="2"/>
          </w:tcPr>
          <w:p w14:paraId="39702438"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46" w:type="dxa"/>
            <w:tcBorders>
              <w:bottom w:val="single" w:sz="4" w:space="0" w:color="auto"/>
            </w:tcBorders>
          </w:tcPr>
          <w:p w14:paraId="1E2A5170" w14:textId="77777777" w:rsidR="00AA718D" w:rsidRPr="00FF38DC" w:rsidRDefault="00AA718D" w:rsidP="00743DA5">
            <w:pPr>
              <w:pStyle w:val="Glava"/>
              <w:tabs>
                <w:tab w:val="clear" w:pos="4536"/>
                <w:tab w:val="clear" w:pos="9072"/>
              </w:tabs>
              <w:ind w:right="502"/>
              <w:jc w:val="both"/>
              <w:rPr>
                <w:i w:val="0"/>
                <w:sz w:val="22"/>
                <w:szCs w:val="22"/>
              </w:rPr>
            </w:pPr>
          </w:p>
        </w:tc>
        <w:tc>
          <w:tcPr>
            <w:tcW w:w="2753" w:type="dxa"/>
            <w:gridSpan w:val="2"/>
          </w:tcPr>
          <w:p w14:paraId="5882E80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2772" w:type="dxa"/>
            <w:gridSpan w:val="6"/>
            <w:tcBorders>
              <w:bottom w:val="single" w:sz="4" w:space="0" w:color="auto"/>
            </w:tcBorders>
          </w:tcPr>
          <w:p w14:paraId="310CA3DF" w14:textId="77777777" w:rsidR="00AA718D" w:rsidRPr="00FF38DC" w:rsidRDefault="00AA718D" w:rsidP="00743DA5">
            <w:pPr>
              <w:pStyle w:val="Glava"/>
              <w:tabs>
                <w:tab w:val="clear" w:pos="4536"/>
                <w:tab w:val="clear" w:pos="9072"/>
              </w:tabs>
              <w:ind w:right="502"/>
              <w:jc w:val="both"/>
              <w:rPr>
                <w:i w:val="0"/>
                <w:sz w:val="22"/>
                <w:szCs w:val="22"/>
              </w:rPr>
            </w:pPr>
          </w:p>
        </w:tc>
      </w:tr>
    </w:tbl>
    <w:p w14:paraId="4B09E661" w14:textId="77777777" w:rsidR="00AA718D" w:rsidRPr="00AA718D" w:rsidRDefault="00AA718D" w:rsidP="00743DA5">
      <w:pPr>
        <w:pStyle w:val="Glava"/>
        <w:tabs>
          <w:tab w:val="clear" w:pos="4536"/>
          <w:tab w:val="clear" w:pos="9072"/>
        </w:tabs>
        <w:ind w:right="502"/>
        <w:jc w:val="both"/>
        <w:rPr>
          <w:i w:val="0"/>
          <w:sz w:val="10"/>
          <w:szCs w:val="10"/>
        </w:rPr>
      </w:pPr>
    </w:p>
    <w:p w14:paraId="55D7F173"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44E8230D" w14:textId="77777777" w:rsidTr="00106764">
        <w:tc>
          <w:tcPr>
            <w:tcW w:w="1438" w:type="dxa"/>
            <w:gridSpan w:val="2"/>
          </w:tcPr>
          <w:p w14:paraId="5856BD4A" w14:textId="77777777" w:rsidR="00AA718D" w:rsidRPr="00AA718D" w:rsidRDefault="00AA718D" w:rsidP="00743DA5">
            <w:pPr>
              <w:pStyle w:val="Glava"/>
              <w:tabs>
                <w:tab w:val="clear" w:pos="4536"/>
                <w:tab w:val="clear" w:pos="9072"/>
              </w:tabs>
              <w:ind w:right="502"/>
              <w:jc w:val="both"/>
              <w:rPr>
                <w:i w:val="0"/>
                <w:sz w:val="14"/>
                <w:szCs w:val="14"/>
              </w:rPr>
            </w:pPr>
          </w:p>
          <w:p w14:paraId="12A8AB09"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6BB62201"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454360D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57BFBDD4" w14:textId="77777777" w:rsidTr="00106764">
        <w:tc>
          <w:tcPr>
            <w:tcW w:w="720" w:type="dxa"/>
          </w:tcPr>
          <w:p w14:paraId="189593F9"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3D5A80AA"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5406BEFE"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21D9E9D2"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3FEBE51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0577DDFA" w14:textId="77777777" w:rsidTr="00106764">
        <w:tc>
          <w:tcPr>
            <w:tcW w:w="1438" w:type="dxa"/>
            <w:gridSpan w:val="2"/>
          </w:tcPr>
          <w:p w14:paraId="71E2432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0365662"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0F9C97CA"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1C9927DA" w14:textId="77777777" w:rsidTr="00106764">
        <w:tc>
          <w:tcPr>
            <w:tcW w:w="9072" w:type="dxa"/>
            <w:gridSpan w:val="11"/>
          </w:tcPr>
          <w:p w14:paraId="628B7F22"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655F00B" w14:textId="77777777" w:rsidTr="00106764">
        <w:tc>
          <w:tcPr>
            <w:tcW w:w="1438" w:type="dxa"/>
            <w:gridSpan w:val="2"/>
          </w:tcPr>
          <w:p w14:paraId="3A9A8A45"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5B75C1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1DA1D07E" w14:textId="77777777" w:rsidTr="00106764">
        <w:tc>
          <w:tcPr>
            <w:tcW w:w="1438" w:type="dxa"/>
            <w:gridSpan w:val="2"/>
          </w:tcPr>
          <w:p w14:paraId="59E6CD95"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0669A313"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23941177" w14:textId="77777777" w:rsidTr="00106764">
        <w:tc>
          <w:tcPr>
            <w:tcW w:w="1438" w:type="dxa"/>
            <w:gridSpan w:val="2"/>
          </w:tcPr>
          <w:p w14:paraId="63C83B4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1396F3E7"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2117A7F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3CB758E9" w14:textId="77777777" w:rsidTr="00106764">
        <w:tc>
          <w:tcPr>
            <w:tcW w:w="1438" w:type="dxa"/>
            <w:gridSpan w:val="2"/>
          </w:tcPr>
          <w:p w14:paraId="026ECE7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6FF247BF"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43AF1F4F" w14:textId="77777777" w:rsidTr="00106764">
        <w:tc>
          <w:tcPr>
            <w:tcW w:w="1438" w:type="dxa"/>
            <w:gridSpan w:val="2"/>
          </w:tcPr>
          <w:p w14:paraId="60DAAA0D"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3FBA9289"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73945521"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1C92B825" w14:textId="77777777" w:rsidR="00AA718D" w:rsidRPr="00FF38DC" w:rsidRDefault="00AA718D" w:rsidP="00743DA5">
            <w:pPr>
              <w:pStyle w:val="Glava"/>
              <w:tabs>
                <w:tab w:val="clear" w:pos="4536"/>
                <w:tab w:val="clear" w:pos="9072"/>
              </w:tabs>
              <w:ind w:right="502"/>
              <w:jc w:val="both"/>
              <w:rPr>
                <w:i w:val="0"/>
                <w:sz w:val="22"/>
                <w:szCs w:val="22"/>
              </w:rPr>
            </w:pPr>
          </w:p>
        </w:tc>
      </w:tr>
    </w:tbl>
    <w:p w14:paraId="3050F88F" w14:textId="77777777" w:rsidR="00AA718D" w:rsidRPr="00AA718D" w:rsidRDefault="00AA718D" w:rsidP="00743DA5">
      <w:pPr>
        <w:pStyle w:val="Glava"/>
        <w:tabs>
          <w:tab w:val="clear" w:pos="4536"/>
          <w:tab w:val="clear" w:pos="9072"/>
        </w:tabs>
        <w:ind w:right="502"/>
        <w:jc w:val="both"/>
        <w:rPr>
          <w:i w:val="0"/>
          <w:sz w:val="10"/>
          <w:szCs w:val="10"/>
        </w:rPr>
      </w:pPr>
      <w:r>
        <w:rPr>
          <w:i w:val="0"/>
          <w:sz w:val="22"/>
          <w:szCs w:val="22"/>
        </w:rPr>
        <w:t xml:space="preserve">                     </w:t>
      </w:r>
    </w:p>
    <w:p w14:paraId="2D5C5E24" w14:textId="77777777" w:rsidR="00AA718D" w:rsidRPr="00FF38DC" w:rsidRDefault="00AA718D" w:rsidP="00743DA5">
      <w:pPr>
        <w:pStyle w:val="Glava"/>
        <w:tabs>
          <w:tab w:val="clear" w:pos="4536"/>
          <w:tab w:val="clear" w:pos="9072"/>
        </w:tabs>
        <w:ind w:right="502"/>
        <w:jc w:val="both"/>
        <w:rPr>
          <w:i w:val="0"/>
          <w:sz w:val="22"/>
          <w:szCs w:val="22"/>
        </w:rPr>
      </w:pPr>
      <w:r>
        <w:rPr>
          <w:i w:val="0"/>
          <w:sz w:val="22"/>
          <w:szCs w:val="22"/>
        </w:rPr>
        <w:t xml:space="preserve">                       ……………………………………………………………………………………………………........</w:t>
      </w:r>
    </w:p>
    <w:p w14:paraId="4B945CE6" w14:textId="77777777" w:rsidR="00AA718D" w:rsidRPr="00AA718D" w:rsidRDefault="00AA718D" w:rsidP="00743DA5">
      <w:pPr>
        <w:pStyle w:val="Glava"/>
        <w:tabs>
          <w:tab w:val="clear" w:pos="4536"/>
          <w:tab w:val="clear" w:pos="9072"/>
        </w:tabs>
        <w:ind w:right="502"/>
        <w:jc w:val="both"/>
        <w:rPr>
          <w:i w:val="0"/>
          <w:sz w:val="14"/>
          <w:szCs w:val="14"/>
        </w:rPr>
      </w:pPr>
    </w:p>
    <w:tbl>
      <w:tblPr>
        <w:tblW w:w="0" w:type="auto"/>
        <w:tblInd w:w="993" w:type="dxa"/>
        <w:tblLook w:val="01E0" w:firstRow="1" w:lastRow="1" w:firstColumn="1" w:lastColumn="1" w:noHBand="0" w:noVBand="0"/>
      </w:tblPr>
      <w:tblGrid>
        <w:gridCol w:w="1042"/>
        <w:gridCol w:w="800"/>
        <w:gridCol w:w="1846"/>
        <w:gridCol w:w="1869"/>
        <w:gridCol w:w="884"/>
        <w:gridCol w:w="1051"/>
        <w:gridCol w:w="356"/>
        <w:gridCol w:w="175"/>
        <w:gridCol w:w="351"/>
        <w:gridCol w:w="189"/>
        <w:gridCol w:w="1152"/>
      </w:tblGrid>
      <w:tr w:rsidR="00AA718D" w:rsidRPr="00FF38DC" w14:paraId="5EBB3B12" w14:textId="77777777" w:rsidTr="00106764">
        <w:tc>
          <w:tcPr>
            <w:tcW w:w="1438" w:type="dxa"/>
            <w:gridSpan w:val="2"/>
          </w:tcPr>
          <w:p w14:paraId="15BCCAE2"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06C00617" w14:textId="77777777" w:rsidR="00AA718D" w:rsidRPr="00FF38DC" w:rsidRDefault="00AA718D" w:rsidP="00743DA5">
            <w:pPr>
              <w:pStyle w:val="Glava"/>
              <w:tabs>
                <w:tab w:val="clear" w:pos="4536"/>
                <w:tab w:val="clear" w:pos="9072"/>
              </w:tabs>
              <w:ind w:right="502"/>
              <w:jc w:val="both"/>
              <w:rPr>
                <w:i w:val="0"/>
                <w:sz w:val="22"/>
                <w:szCs w:val="22"/>
              </w:rPr>
            </w:pPr>
          </w:p>
        </w:tc>
        <w:tc>
          <w:tcPr>
            <w:tcW w:w="1083" w:type="dxa"/>
            <w:gridSpan w:val="2"/>
          </w:tcPr>
          <w:p w14:paraId="0FB6467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(naziv)</w:t>
            </w:r>
          </w:p>
        </w:tc>
      </w:tr>
      <w:tr w:rsidR="00AA718D" w:rsidRPr="00FF38DC" w14:paraId="3E5D8C91" w14:textId="77777777" w:rsidTr="00106764">
        <w:tc>
          <w:tcPr>
            <w:tcW w:w="720" w:type="dxa"/>
          </w:tcPr>
          <w:p w14:paraId="4FD5FF93" w14:textId="77777777" w:rsidR="00AA718D" w:rsidRPr="00FF38DC" w:rsidRDefault="00AA718D" w:rsidP="00743DA5">
            <w:pPr>
              <w:pStyle w:val="Glava"/>
              <w:tabs>
                <w:tab w:val="clear" w:pos="4536"/>
                <w:tab w:val="clear" w:pos="9072"/>
              </w:tabs>
              <w:ind w:right="502"/>
              <w:jc w:val="both"/>
              <w:rPr>
                <w:i w:val="0"/>
                <w:sz w:val="16"/>
                <w:szCs w:val="16"/>
              </w:rPr>
            </w:pPr>
          </w:p>
        </w:tc>
        <w:tc>
          <w:tcPr>
            <w:tcW w:w="6384" w:type="dxa"/>
            <w:gridSpan w:val="5"/>
          </w:tcPr>
          <w:p w14:paraId="5FBA82AB" w14:textId="77777777" w:rsidR="00AA718D" w:rsidRPr="00FF38DC" w:rsidRDefault="00AA718D" w:rsidP="00743DA5">
            <w:pPr>
              <w:pStyle w:val="Glava"/>
              <w:tabs>
                <w:tab w:val="clear" w:pos="4536"/>
                <w:tab w:val="clear" w:pos="9072"/>
              </w:tabs>
              <w:ind w:right="502"/>
              <w:jc w:val="both"/>
              <w:rPr>
                <w:i w:val="0"/>
                <w:sz w:val="16"/>
                <w:szCs w:val="16"/>
              </w:rPr>
            </w:pPr>
          </w:p>
        </w:tc>
        <w:tc>
          <w:tcPr>
            <w:tcW w:w="357" w:type="dxa"/>
          </w:tcPr>
          <w:p w14:paraId="1133B2EA" w14:textId="77777777" w:rsidR="00AA718D" w:rsidRPr="00FF38DC" w:rsidRDefault="00AA718D" w:rsidP="00743DA5">
            <w:pPr>
              <w:pStyle w:val="Glava"/>
              <w:tabs>
                <w:tab w:val="clear" w:pos="4536"/>
                <w:tab w:val="clear" w:pos="9072"/>
              </w:tabs>
              <w:ind w:right="502"/>
              <w:jc w:val="both"/>
              <w:rPr>
                <w:i w:val="0"/>
                <w:sz w:val="16"/>
                <w:szCs w:val="16"/>
              </w:rPr>
            </w:pPr>
          </w:p>
        </w:tc>
        <w:tc>
          <w:tcPr>
            <w:tcW w:w="708" w:type="dxa"/>
            <w:gridSpan w:val="3"/>
          </w:tcPr>
          <w:p w14:paraId="076377DA" w14:textId="77777777" w:rsidR="00AA718D" w:rsidRPr="00FF38DC" w:rsidRDefault="00AA718D" w:rsidP="00743DA5">
            <w:pPr>
              <w:pStyle w:val="Glava"/>
              <w:tabs>
                <w:tab w:val="clear" w:pos="4536"/>
                <w:tab w:val="clear" w:pos="9072"/>
              </w:tabs>
              <w:ind w:right="502"/>
              <w:jc w:val="both"/>
              <w:rPr>
                <w:i w:val="0"/>
                <w:sz w:val="16"/>
                <w:szCs w:val="16"/>
              </w:rPr>
            </w:pPr>
          </w:p>
        </w:tc>
        <w:tc>
          <w:tcPr>
            <w:tcW w:w="903" w:type="dxa"/>
          </w:tcPr>
          <w:p w14:paraId="0DF9AC8E"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7DDB65A9" w14:textId="77777777" w:rsidTr="00106764">
        <w:tc>
          <w:tcPr>
            <w:tcW w:w="1438" w:type="dxa"/>
            <w:gridSpan w:val="2"/>
          </w:tcPr>
          <w:p w14:paraId="25E66D5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13FE8F0F" w14:textId="77777777" w:rsidR="00AA718D" w:rsidRPr="00FF38DC" w:rsidRDefault="00AA718D" w:rsidP="00743DA5">
            <w:pPr>
              <w:pStyle w:val="Glava"/>
              <w:tabs>
                <w:tab w:val="clear" w:pos="4536"/>
                <w:tab w:val="clear" w:pos="9072"/>
              </w:tabs>
              <w:ind w:right="502"/>
              <w:jc w:val="both"/>
              <w:rPr>
                <w:i w:val="0"/>
                <w:sz w:val="22"/>
                <w:szCs w:val="22"/>
              </w:rPr>
            </w:pPr>
          </w:p>
        </w:tc>
        <w:tc>
          <w:tcPr>
            <w:tcW w:w="1435" w:type="dxa"/>
            <w:gridSpan w:val="3"/>
          </w:tcPr>
          <w:p w14:paraId="27C2F91C"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(vrsta del)</w:t>
            </w:r>
          </w:p>
        </w:tc>
      </w:tr>
      <w:tr w:rsidR="00AA718D" w:rsidRPr="00FF38DC" w14:paraId="4B441536" w14:textId="77777777" w:rsidTr="00106764">
        <w:tc>
          <w:tcPr>
            <w:tcW w:w="9072" w:type="dxa"/>
            <w:gridSpan w:val="11"/>
          </w:tcPr>
          <w:p w14:paraId="64D7F0F7" w14:textId="77777777" w:rsidR="00AA718D" w:rsidRPr="00FF38DC" w:rsidRDefault="00AA718D" w:rsidP="00743DA5">
            <w:pPr>
              <w:pStyle w:val="Glava"/>
              <w:tabs>
                <w:tab w:val="clear" w:pos="4536"/>
                <w:tab w:val="clear" w:pos="9072"/>
              </w:tabs>
              <w:ind w:right="502"/>
              <w:jc w:val="both"/>
              <w:rPr>
                <w:i w:val="0"/>
                <w:sz w:val="16"/>
                <w:szCs w:val="16"/>
              </w:rPr>
            </w:pPr>
          </w:p>
        </w:tc>
      </w:tr>
      <w:tr w:rsidR="00AA718D" w:rsidRPr="00FF38DC" w14:paraId="50D98422" w14:textId="77777777" w:rsidTr="00106764">
        <w:tc>
          <w:tcPr>
            <w:tcW w:w="1438" w:type="dxa"/>
            <w:gridSpan w:val="2"/>
          </w:tcPr>
          <w:p w14:paraId="0DEE9E86"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16442F5B"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3F9D8B42" w14:textId="77777777" w:rsidTr="00106764">
        <w:tc>
          <w:tcPr>
            <w:tcW w:w="1438" w:type="dxa"/>
            <w:gridSpan w:val="2"/>
          </w:tcPr>
          <w:p w14:paraId="43AEF088"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4E65A1"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5F93E858" w14:textId="77777777" w:rsidTr="00106764">
        <w:tc>
          <w:tcPr>
            <w:tcW w:w="1438" w:type="dxa"/>
            <w:gridSpan w:val="2"/>
          </w:tcPr>
          <w:p w14:paraId="19F43E8B"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A100C9F" w14:textId="77777777" w:rsidR="00AA718D" w:rsidRPr="00FF38DC" w:rsidRDefault="00AA718D" w:rsidP="00743DA5">
            <w:pPr>
              <w:pStyle w:val="Glava"/>
              <w:tabs>
                <w:tab w:val="clear" w:pos="4536"/>
                <w:tab w:val="clear" w:pos="9072"/>
              </w:tabs>
              <w:ind w:right="502"/>
              <w:jc w:val="both"/>
              <w:rPr>
                <w:i w:val="0"/>
                <w:sz w:val="22"/>
                <w:szCs w:val="22"/>
              </w:rPr>
            </w:pPr>
          </w:p>
        </w:tc>
        <w:tc>
          <w:tcPr>
            <w:tcW w:w="3910" w:type="dxa"/>
            <w:gridSpan w:val="7"/>
          </w:tcPr>
          <w:p w14:paraId="64C11D74"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EUR brez DDV</w:t>
            </w:r>
          </w:p>
        </w:tc>
      </w:tr>
      <w:tr w:rsidR="00AA718D" w:rsidRPr="00FF38DC" w14:paraId="59890C35" w14:textId="77777777" w:rsidTr="00106764">
        <w:tc>
          <w:tcPr>
            <w:tcW w:w="1438" w:type="dxa"/>
            <w:gridSpan w:val="2"/>
          </w:tcPr>
          <w:p w14:paraId="484565D0" w14:textId="77777777" w:rsidR="00AA718D" w:rsidRPr="00FF38DC" w:rsidRDefault="00AA718D" w:rsidP="00743DA5">
            <w:pPr>
              <w:pStyle w:val="Glava"/>
              <w:tabs>
                <w:tab w:val="clear" w:pos="4536"/>
                <w:tab w:val="clear" w:pos="9072"/>
              </w:tabs>
              <w:ind w:right="502"/>
              <w:jc w:val="both"/>
              <w:rPr>
                <w:i w:val="0"/>
                <w:sz w:val="22"/>
                <w:szCs w:val="22"/>
              </w:rPr>
            </w:pPr>
          </w:p>
        </w:tc>
        <w:tc>
          <w:tcPr>
            <w:tcW w:w="7634" w:type="dxa"/>
            <w:gridSpan w:val="9"/>
          </w:tcPr>
          <w:p w14:paraId="295FC158" w14:textId="77777777" w:rsidR="00AA718D" w:rsidRPr="00FF38DC" w:rsidRDefault="00AA718D" w:rsidP="00743DA5">
            <w:pPr>
              <w:pStyle w:val="Glava"/>
              <w:tabs>
                <w:tab w:val="clear" w:pos="4536"/>
                <w:tab w:val="clear" w:pos="9072"/>
              </w:tabs>
              <w:ind w:right="502"/>
              <w:jc w:val="both"/>
              <w:rPr>
                <w:i w:val="0"/>
                <w:sz w:val="22"/>
                <w:szCs w:val="22"/>
              </w:rPr>
            </w:pPr>
          </w:p>
        </w:tc>
      </w:tr>
      <w:tr w:rsidR="00AA718D" w:rsidRPr="00FF38DC" w14:paraId="6047D281" w14:textId="77777777" w:rsidTr="00106764">
        <w:tc>
          <w:tcPr>
            <w:tcW w:w="1438" w:type="dxa"/>
            <w:gridSpan w:val="2"/>
          </w:tcPr>
          <w:p w14:paraId="79A632C7"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kraj izvedbe</w:t>
            </w:r>
          </w:p>
        </w:tc>
        <w:tc>
          <w:tcPr>
            <w:tcW w:w="1853" w:type="dxa"/>
            <w:tcBorders>
              <w:bottom w:val="single" w:sz="4" w:space="0" w:color="auto"/>
            </w:tcBorders>
          </w:tcPr>
          <w:p w14:paraId="77F70136" w14:textId="77777777" w:rsidR="00AA718D" w:rsidRPr="00FF38DC" w:rsidRDefault="00AA718D" w:rsidP="00743DA5">
            <w:pPr>
              <w:pStyle w:val="Glava"/>
              <w:tabs>
                <w:tab w:val="clear" w:pos="4536"/>
                <w:tab w:val="clear" w:pos="9072"/>
              </w:tabs>
              <w:ind w:right="502"/>
              <w:jc w:val="both"/>
              <w:rPr>
                <w:i w:val="0"/>
                <w:sz w:val="22"/>
                <w:szCs w:val="22"/>
              </w:rPr>
            </w:pPr>
          </w:p>
        </w:tc>
        <w:tc>
          <w:tcPr>
            <w:tcW w:w="2757" w:type="dxa"/>
            <w:gridSpan w:val="2"/>
          </w:tcPr>
          <w:p w14:paraId="59F67DCF" w14:textId="77777777" w:rsidR="00AA718D" w:rsidRPr="00FF38DC" w:rsidRDefault="00AA718D" w:rsidP="00743DA5">
            <w:pPr>
              <w:pStyle w:val="Glava"/>
              <w:tabs>
                <w:tab w:val="clear" w:pos="4536"/>
                <w:tab w:val="clear" w:pos="9072"/>
              </w:tabs>
              <w:ind w:right="502"/>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60455E84" w14:textId="77777777" w:rsidR="00AA718D" w:rsidRPr="00FF38DC" w:rsidRDefault="00AA718D" w:rsidP="00743DA5">
            <w:pPr>
              <w:pStyle w:val="Glava"/>
              <w:tabs>
                <w:tab w:val="clear" w:pos="4536"/>
                <w:tab w:val="clear" w:pos="9072"/>
              </w:tabs>
              <w:ind w:right="502"/>
              <w:jc w:val="both"/>
              <w:rPr>
                <w:i w:val="0"/>
                <w:sz w:val="22"/>
                <w:szCs w:val="22"/>
              </w:rPr>
            </w:pPr>
          </w:p>
        </w:tc>
      </w:tr>
    </w:tbl>
    <w:p w14:paraId="3E6395ED" w14:textId="77777777" w:rsidR="00AA718D" w:rsidRPr="00FF38DC" w:rsidRDefault="00AA718D" w:rsidP="00743DA5">
      <w:pPr>
        <w:pStyle w:val="Glava"/>
        <w:tabs>
          <w:tab w:val="clear" w:pos="4536"/>
          <w:tab w:val="clear" w:pos="9072"/>
        </w:tabs>
        <w:ind w:right="502"/>
        <w:jc w:val="both"/>
        <w:rPr>
          <w:i w:val="0"/>
          <w:sz w:val="22"/>
          <w:szCs w:val="22"/>
        </w:rPr>
      </w:pPr>
    </w:p>
    <w:p w14:paraId="0D7B70A1" w14:textId="77777777" w:rsidR="00AA718D" w:rsidRPr="00FF38DC" w:rsidRDefault="00AA718D" w:rsidP="00743DA5">
      <w:pPr>
        <w:pStyle w:val="Glava"/>
        <w:tabs>
          <w:tab w:val="clear" w:pos="4536"/>
          <w:tab w:val="clear" w:pos="9072"/>
        </w:tabs>
        <w:ind w:right="502"/>
        <w:jc w:val="both"/>
        <w:rPr>
          <w:i w:val="0"/>
          <w:sz w:val="22"/>
          <w:szCs w:val="22"/>
        </w:rPr>
      </w:pPr>
    </w:p>
    <w:p w14:paraId="539C878F" w14:textId="77777777" w:rsidR="00AA718D" w:rsidRPr="00FF38DC" w:rsidRDefault="00AA718D" w:rsidP="00743DA5">
      <w:pPr>
        <w:pStyle w:val="Glava"/>
        <w:tabs>
          <w:tab w:val="clear" w:pos="4536"/>
          <w:tab w:val="clear" w:pos="9072"/>
        </w:tabs>
        <w:ind w:right="502"/>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88BA2C7" w14:textId="77777777" w:rsidTr="00106764">
        <w:tc>
          <w:tcPr>
            <w:tcW w:w="1536" w:type="dxa"/>
          </w:tcPr>
          <w:p w14:paraId="37096632"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Borders>
              <w:bottom w:val="single" w:sz="4" w:space="0" w:color="auto"/>
            </w:tcBorders>
          </w:tcPr>
          <w:p w14:paraId="7EA25F8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3638D128"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256" w:type="dxa"/>
          </w:tcPr>
          <w:p w14:paraId="3CBCCE10"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942" w:type="dxa"/>
            <w:gridSpan w:val="2"/>
            <w:tcBorders>
              <w:bottom w:val="single" w:sz="4" w:space="0" w:color="auto"/>
            </w:tcBorders>
          </w:tcPr>
          <w:p w14:paraId="323A102F" w14:textId="77777777" w:rsidR="00AA718D" w:rsidRPr="008C10FE" w:rsidRDefault="00AA718D" w:rsidP="00743DA5">
            <w:pPr>
              <w:pStyle w:val="Glava"/>
              <w:tabs>
                <w:tab w:val="clear" w:pos="4536"/>
                <w:tab w:val="clear" w:pos="9072"/>
              </w:tabs>
              <w:ind w:right="502"/>
              <w:jc w:val="both"/>
              <w:rPr>
                <w:i w:val="0"/>
                <w:sz w:val="22"/>
                <w:szCs w:val="22"/>
                <w:highlight w:val="cyan"/>
              </w:rPr>
            </w:pPr>
          </w:p>
        </w:tc>
      </w:tr>
      <w:tr w:rsidR="00AA718D" w:rsidRPr="00BA6EE2" w14:paraId="6CF701A6" w14:textId="77777777" w:rsidTr="00106764">
        <w:tc>
          <w:tcPr>
            <w:tcW w:w="1536" w:type="dxa"/>
          </w:tcPr>
          <w:p w14:paraId="1FF0A5FB"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281" w:type="dxa"/>
            <w:tcBorders>
              <w:top w:val="single" w:sz="4" w:space="0" w:color="auto"/>
            </w:tcBorders>
          </w:tcPr>
          <w:p w14:paraId="6E1C410F"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057" w:type="dxa"/>
          </w:tcPr>
          <w:p w14:paraId="4CF8C31A"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1606" w:type="dxa"/>
            <w:gridSpan w:val="2"/>
          </w:tcPr>
          <w:p w14:paraId="7E619096" w14:textId="77777777" w:rsidR="00AA718D" w:rsidRPr="008C10FE" w:rsidRDefault="00AA718D" w:rsidP="00743DA5">
            <w:pPr>
              <w:pStyle w:val="Glava"/>
              <w:tabs>
                <w:tab w:val="clear" w:pos="4536"/>
                <w:tab w:val="clear" w:pos="9072"/>
              </w:tabs>
              <w:ind w:right="502"/>
              <w:jc w:val="both"/>
              <w:rPr>
                <w:i w:val="0"/>
                <w:sz w:val="16"/>
                <w:szCs w:val="16"/>
                <w:highlight w:val="cyan"/>
              </w:rPr>
            </w:pPr>
          </w:p>
        </w:tc>
        <w:tc>
          <w:tcPr>
            <w:tcW w:w="2592" w:type="dxa"/>
            <w:tcBorders>
              <w:top w:val="single" w:sz="4" w:space="0" w:color="auto"/>
            </w:tcBorders>
          </w:tcPr>
          <w:p w14:paraId="7FF4CA04" w14:textId="77777777" w:rsidR="00AA718D" w:rsidRPr="008C10FE" w:rsidRDefault="00AA718D" w:rsidP="00743DA5">
            <w:pPr>
              <w:pStyle w:val="Glava"/>
              <w:tabs>
                <w:tab w:val="clear" w:pos="4536"/>
                <w:tab w:val="clear" w:pos="9072"/>
              </w:tabs>
              <w:ind w:right="502"/>
              <w:jc w:val="both"/>
              <w:rPr>
                <w:i w:val="0"/>
                <w:sz w:val="16"/>
                <w:szCs w:val="16"/>
                <w:highlight w:val="cyan"/>
              </w:rPr>
            </w:pPr>
          </w:p>
        </w:tc>
      </w:tr>
      <w:tr w:rsidR="00AA718D" w:rsidRPr="00FF38DC" w14:paraId="60354249" w14:textId="77777777" w:rsidTr="00106764">
        <w:trPr>
          <w:trHeight w:val="295"/>
        </w:trPr>
        <w:tc>
          <w:tcPr>
            <w:tcW w:w="1536" w:type="dxa"/>
          </w:tcPr>
          <w:p w14:paraId="5B07236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2281" w:type="dxa"/>
          </w:tcPr>
          <w:p w14:paraId="3BE722FB"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057" w:type="dxa"/>
          </w:tcPr>
          <w:p w14:paraId="2D35BFDE" w14:textId="77777777" w:rsidR="00AA718D" w:rsidRPr="008C10FE" w:rsidRDefault="00AA718D" w:rsidP="00743DA5">
            <w:pPr>
              <w:pStyle w:val="Glava"/>
              <w:tabs>
                <w:tab w:val="clear" w:pos="4536"/>
                <w:tab w:val="clear" w:pos="9072"/>
              </w:tabs>
              <w:ind w:right="502"/>
              <w:jc w:val="both"/>
              <w:rPr>
                <w:i w:val="0"/>
                <w:sz w:val="22"/>
                <w:szCs w:val="22"/>
                <w:highlight w:val="cyan"/>
              </w:rPr>
            </w:pPr>
          </w:p>
        </w:tc>
        <w:tc>
          <w:tcPr>
            <w:tcW w:w="1606" w:type="dxa"/>
            <w:gridSpan w:val="2"/>
          </w:tcPr>
          <w:p w14:paraId="020E6279" w14:textId="77777777" w:rsidR="00AA718D" w:rsidRPr="00FF38DC" w:rsidRDefault="00AA718D" w:rsidP="00743DA5">
            <w:pPr>
              <w:pStyle w:val="Glava"/>
              <w:tabs>
                <w:tab w:val="clear" w:pos="4536"/>
                <w:tab w:val="clear" w:pos="9072"/>
              </w:tabs>
              <w:ind w:right="502"/>
              <w:jc w:val="both"/>
              <w:rPr>
                <w:i w:val="0"/>
                <w:sz w:val="22"/>
                <w:szCs w:val="22"/>
              </w:rPr>
            </w:pPr>
          </w:p>
        </w:tc>
        <w:tc>
          <w:tcPr>
            <w:tcW w:w="2592" w:type="dxa"/>
            <w:tcBorders>
              <w:bottom w:val="single" w:sz="4" w:space="0" w:color="auto"/>
            </w:tcBorders>
          </w:tcPr>
          <w:p w14:paraId="7CE45F9F" w14:textId="77777777" w:rsidR="00AA718D" w:rsidRPr="00FF38DC" w:rsidRDefault="00AA718D" w:rsidP="00743DA5">
            <w:pPr>
              <w:pStyle w:val="Glava"/>
              <w:tabs>
                <w:tab w:val="clear" w:pos="4536"/>
                <w:tab w:val="clear" w:pos="9072"/>
              </w:tabs>
              <w:ind w:right="502"/>
              <w:jc w:val="both"/>
              <w:rPr>
                <w:i w:val="0"/>
                <w:sz w:val="22"/>
                <w:szCs w:val="22"/>
              </w:rPr>
            </w:pPr>
          </w:p>
        </w:tc>
      </w:tr>
    </w:tbl>
    <w:p w14:paraId="763CCE19" w14:textId="77777777" w:rsidR="00AA718D" w:rsidRPr="00FF38DC" w:rsidRDefault="00AA718D" w:rsidP="00743DA5">
      <w:pPr>
        <w:pStyle w:val="Glava"/>
        <w:tabs>
          <w:tab w:val="clear" w:pos="4536"/>
          <w:tab w:val="clear" w:pos="9072"/>
        </w:tabs>
        <w:ind w:right="502"/>
        <w:jc w:val="both"/>
        <w:rPr>
          <w:i w:val="0"/>
          <w:sz w:val="22"/>
          <w:szCs w:val="22"/>
        </w:rPr>
      </w:pPr>
    </w:p>
    <w:p w14:paraId="15BB7E49" w14:textId="77777777" w:rsidR="00AA718D" w:rsidRDefault="00AA718D" w:rsidP="00743DA5">
      <w:pPr>
        <w:pStyle w:val="Glava"/>
        <w:tabs>
          <w:tab w:val="clear" w:pos="4536"/>
          <w:tab w:val="clear" w:pos="9072"/>
        </w:tabs>
        <w:ind w:left="1080" w:right="502"/>
        <w:jc w:val="both"/>
        <w:rPr>
          <w:i w:val="0"/>
          <w:sz w:val="22"/>
          <w:szCs w:val="22"/>
        </w:rPr>
      </w:pPr>
    </w:p>
    <w:p w14:paraId="54E86AE5" w14:textId="77777777" w:rsidR="00AA718D" w:rsidRPr="00AA718D" w:rsidRDefault="00AA718D" w:rsidP="00743DA5">
      <w:pPr>
        <w:pStyle w:val="Glava"/>
        <w:tabs>
          <w:tab w:val="clear" w:pos="4536"/>
          <w:tab w:val="clear" w:pos="9072"/>
        </w:tabs>
        <w:ind w:left="372" w:right="502" w:firstLine="708"/>
        <w:jc w:val="both"/>
        <w:rPr>
          <w:i w:val="0"/>
          <w:sz w:val="18"/>
          <w:szCs w:val="18"/>
        </w:rPr>
      </w:pPr>
      <w:r w:rsidRPr="00AA718D">
        <w:rPr>
          <w:i w:val="0"/>
          <w:sz w:val="18"/>
          <w:szCs w:val="18"/>
        </w:rPr>
        <w:t>NAVODILO ZA IZPOLNJEVANJE</w:t>
      </w:r>
    </w:p>
    <w:p w14:paraId="7359ABC1" w14:textId="4EC0FCA8" w:rsidR="001B7E85" w:rsidRDefault="00AA718D" w:rsidP="00743DA5">
      <w:pPr>
        <w:pStyle w:val="Glava"/>
        <w:tabs>
          <w:tab w:val="clear" w:pos="4536"/>
          <w:tab w:val="clear" w:pos="9072"/>
        </w:tabs>
        <w:ind w:left="1080" w:right="502"/>
        <w:jc w:val="both"/>
        <w:rPr>
          <w:i w:val="0"/>
          <w:sz w:val="18"/>
          <w:szCs w:val="18"/>
        </w:rPr>
      </w:pPr>
      <w:r w:rsidRPr="00AA718D">
        <w:rPr>
          <w:i w:val="0"/>
          <w:sz w:val="18"/>
          <w:szCs w:val="18"/>
        </w:rPr>
        <w:t>Ponudnik, ki v ponudbi nominira podizvajalce, mora izpolniti vse rubrike.</w:t>
      </w:r>
    </w:p>
    <w:p w14:paraId="5CA9AA79" w14:textId="77777777" w:rsidR="002E1929" w:rsidRDefault="002E1929" w:rsidP="00743DA5">
      <w:pPr>
        <w:pStyle w:val="Glava"/>
        <w:tabs>
          <w:tab w:val="clear" w:pos="4536"/>
          <w:tab w:val="clear" w:pos="9072"/>
        </w:tabs>
        <w:ind w:left="1080" w:right="502"/>
        <w:jc w:val="both"/>
        <w:rPr>
          <w:i w:val="0"/>
          <w:sz w:val="18"/>
          <w:szCs w:val="18"/>
        </w:rPr>
      </w:pPr>
    </w:p>
    <w:p w14:paraId="0A474818" w14:textId="499DDF51" w:rsidR="00AA718D" w:rsidRPr="009E3C49" w:rsidRDefault="00AA718D" w:rsidP="00743DA5">
      <w:pPr>
        <w:pStyle w:val="Glava"/>
        <w:tabs>
          <w:tab w:val="clear" w:pos="4536"/>
          <w:tab w:val="clear" w:pos="9072"/>
        </w:tabs>
        <w:ind w:right="502"/>
        <w:jc w:val="right"/>
        <w:rPr>
          <w:b/>
          <w:i w:val="0"/>
          <w:sz w:val="22"/>
          <w:szCs w:val="22"/>
        </w:rPr>
      </w:pPr>
      <w:r w:rsidRPr="009E3C49">
        <w:rPr>
          <w:b/>
          <w:i w:val="0"/>
          <w:sz w:val="22"/>
          <w:szCs w:val="22"/>
        </w:rPr>
        <w:lastRenderedPageBreak/>
        <w:t>P</w:t>
      </w:r>
      <w:r w:rsidR="004A7BAD" w:rsidRPr="009E3C49">
        <w:rPr>
          <w:b/>
          <w:i w:val="0"/>
          <w:sz w:val="22"/>
          <w:szCs w:val="22"/>
        </w:rPr>
        <w:t xml:space="preserve">RILOGA </w:t>
      </w:r>
      <w:r w:rsidR="002E1929">
        <w:rPr>
          <w:b/>
          <w:i w:val="0"/>
          <w:sz w:val="22"/>
          <w:szCs w:val="22"/>
        </w:rPr>
        <w:t>6</w:t>
      </w:r>
      <w:r w:rsidRPr="009E3C49">
        <w:rPr>
          <w:b/>
          <w:i w:val="0"/>
          <w:sz w:val="22"/>
          <w:szCs w:val="22"/>
        </w:rPr>
        <w:t xml:space="preserve"> </w:t>
      </w:r>
    </w:p>
    <w:p w14:paraId="6BA5692D" w14:textId="77777777" w:rsidR="00AA718D" w:rsidRPr="0079325B" w:rsidRDefault="00AA718D" w:rsidP="00743DA5">
      <w:pPr>
        <w:pStyle w:val="Glava"/>
        <w:tabs>
          <w:tab w:val="clear" w:pos="4536"/>
          <w:tab w:val="clear" w:pos="9072"/>
        </w:tabs>
        <w:ind w:right="502"/>
        <w:jc w:val="both"/>
        <w:rPr>
          <w:i w:val="0"/>
          <w:sz w:val="22"/>
          <w:szCs w:val="22"/>
        </w:rPr>
      </w:pPr>
    </w:p>
    <w:p w14:paraId="43C0E6D9" w14:textId="77777777" w:rsidR="00AA718D" w:rsidRPr="0079325B" w:rsidRDefault="00AA718D" w:rsidP="00743DA5">
      <w:pPr>
        <w:pStyle w:val="Glava"/>
        <w:tabs>
          <w:tab w:val="clear" w:pos="4536"/>
          <w:tab w:val="clear" w:pos="9072"/>
        </w:tabs>
        <w:ind w:right="502"/>
        <w:jc w:val="both"/>
        <w:rPr>
          <w:i w:val="0"/>
          <w:sz w:val="22"/>
          <w:szCs w:val="22"/>
        </w:rPr>
      </w:pPr>
    </w:p>
    <w:tbl>
      <w:tblPr>
        <w:tblW w:w="0" w:type="auto"/>
        <w:tblInd w:w="1188" w:type="dxa"/>
        <w:tblLook w:val="01E0" w:firstRow="1" w:lastRow="1" w:firstColumn="1" w:lastColumn="1" w:noHBand="0" w:noVBand="0"/>
      </w:tblPr>
      <w:tblGrid>
        <w:gridCol w:w="2405"/>
        <w:gridCol w:w="6755"/>
      </w:tblGrid>
      <w:tr w:rsidR="00AA718D" w:rsidRPr="0079325B" w14:paraId="0353082C" w14:textId="77777777" w:rsidTr="00743DA5">
        <w:tc>
          <w:tcPr>
            <w:tcW w:w="2405" w:type="dxa"/>
            <w:vMerge w:val="restart"/>
          </w:tcPr>
          <w:p w14:paraId="5A64E447" w14:textId="77777777" w:rsidR="00AA718D" w:rsidRPr="0079325B" w:rsidRDefault="00AA718D" w:rsidP="00743DA5">
            <w:pPr>
              <w:pStyle w:val="Glava"/>
              <w:tabs>
                <w:tab w:val="clear" w:pos="4536"/>
                <w:tab w:val="clear" w:pos="9072"/>
              </w:tabs>
              <w:ind w:right="502"/>
              <w:jc w:val="both"/>
              <w:rPr>
                <w:i w:val="0"/>
                <w:sz w:val="22"/>
                <w:szCs w:val="22"/>
              </w:rPr>
            </w:pPr>
            <w:r>
              <w:rPr>
                <w:i w:val="0"/>
                <w:sz w:val="22"/>
                <w:szCs w:val="22"/>
              </w:rPr>
              <w:t>PODIZVAJALEC</w:t>
            </w:r>
            <w:r w:rsidRPr="0079325B">
              <w:rPr>
                <w:i w:val="0"/>
                <w:sz w:val="22"/>
                <w:szCs w:val="22"/>
              </w:rPr>
              <w:t>:</w:t>
            </w:r>
          </w:p>
        </w:tc>
        <w:tc>
          <w:tcPr>
            <w:tcW w:w="6755" w:type="dxa"/>
            <w:tcBorders>
              <w:bottom w:val="single" w:sz="4" w:space="0" w:color="auto"/>
            </w:tcBorders>
          </w:tcPr>
          <w:p w14:paraId="6B9662A3"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750A9B9C" w14:textId="77777777" w:rsidTr="00743DA5">
        <w:tc>
          <w:tcPr>
            <w:tcW w:w="2405" w:type="dxa"/>
            <w:vMerge/>
          </w:tcPr>
          <w:p w14:paraId="236D2454"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2D1761AB" w14:textId="77777777" w:rsidR="00AA718D" w:rsidRPr="0079325B" w:rsidRDefault="00AA718D" w:rsidP="00743DA5">
            <w:pPr>
              <w:pStyle w:val="Glava"/>
              <w:tabs>
                <w:tab w:val="clear" w:pos="4536"/>
                <w:tab w:val="clear" w:pos="9072"/>
              </w:tabs>
              <w:ind w:right="502"/>
              <w:jc w:val="both"/>
              <w:rPr>
                <w:i w:val="0"/>
                <w:sz w:val="22"/>
                <w:szCs w:val="22"/>
              </w:rPr>
            </w:pPr>
          </w:p>
        </w:tc>
      </w:tr>
      <w:tr w:rsidR="00AA718D" w:rsidRPr="0079325B" w14:paraId="1F498445" w14:textId="77777777" w:rsidTr="00743DA5">
        <w:tc>
          <w:tcPr>
            <w:tcW w:w="2405" w:type="dxa"/>
            <w:vMerge/>
          </w:tcPr>
          <w:p w14:paraId="33009C3E" w14:textId="77777777" w:rsidR="00AA718D" w:rsidRPr="0079325B" w:rsidRDefault="00AA718D" w:rsidP="00743DA5">
            <w:pPr>
              <w:pStyle w:val="Glava"/>
              <w:tabs>
                <w:tab w:val="clear" w:pos="4536"/>
                <w:tab w:val="clear" w:pos="9072"/>
              </w:tabs>
              <w:ind w:right="502"/>
              <w:jc w:val="both"/>
              <w:rPr>
                <w:i w:val="0"/>
                <w:sz w:val="22"/>
                <w:szCs w:val="22"/>
              </w:rPr>
            </w:pPr>
          </w:p>
        </w:tc>
        <w:tc>
          <w:tcPr>
            <w:tcW w:w="6755" w:type="dxa"/>
            <w:tcBorders>
              <w:top w:val="single" w:sz="4" w:space="0" w:color="auto"/>
              <w:bottom w:val="single" w:sz="4" w:space="0" w:color="auto"/>
            </w:tcBorders>
          </w:tcPr>
          <w:p w14:paraId="3976D802" w14:textId="77777777" w:rsidR="00AA718D" w:rsidRPr="0079325B" w:rsidRDefault="00AA718D" w:rsidP="00743DA5">
            <w:pPr>
              <w:pStyle w:val="Glava"/>
              <w:tabs>
                <w:tab w:val="clear" w:pos="4536"/>
                <w:tab w:val="clear" w:pos="9072"/>
              </w:tabs>
              <w:ind w:right="502"/>
              <w:jc w:val="both"/>
              <w:rPr>
                <w:i w:val="0"/>
                <w:sz w:val="22"/>
                <w:szCs w:val="22"/>
              </w:rPr>
            </w:pPr>
          </w:p>
        </w:tc>
      </w:tr>
    </w:tbl>
    <w:p w14:paraId="6263FFBD" w14:textId="77777777" w:rsidR="00AA718D" w:rsidRDefault="00AA718D" w:rsidP="00743DA5">
      <w:pPr>
        <w:pStyle w:val="Glava"/>
        <w:tabs>
          <w:tab w:val="clear" w:pos="4536"/>
          <w:tab w:val="clear" w:pos="9072"/>
        </w:tabs>
        <w:ind w:left="1080" w:right="502"/>
        <w:rPr>
          <w:i w:val="0"/>
          <w:sz w:val="22"/>
          <w:szCs w:val="22"/>
        </w:rPr>
      </w:pPr>
    </w:p>
    <w:p w14:paraId="3156EA1A" w14:textId="77777777" w:rsidR="00AA718D" w:rsidRDefault="00AA718D" w:rsidP="00743DA5">
      <w:pPr>
        <w:pStyle w:val="Glava"/>
        <w:tabs>
          <w:tab w:val="clear" w:pos="4536"/>
          <w:tab w:val="clear" w:pos="9072"/>
        </w:tabs>
        <w:ind w:left="1080" w:right="502"/>
        <w:jc w:val="both"/>
        <w:rPr>
          <w:i w:val="0"/>
          <w:sz w:val="22"/>
          <w:szCs w:val="22"/>
        </w:rPr>
      </w:pPr>
    </w:p>
    <w:p w14:paraId="6E5FA542" w14:textId="77777777" w:rsidR="00AA718D" w:rsidRDefault="00AA718D" w:rsidP="00743DA5">
      <w:pPr>
        <w:pStyle w:val="Glava"/>
        <w:tabs>
          <w:tab w:val="clear" w:pos="4536"/>
          <w:tab w:val="clear" w:pos="9072"/>
        </w:tabs>
        <w:ind w:left="1080" w:right="502"/>
        <w:jc w:val="both"/>
        <w:rPr>
          <w:i w:val="0"/>
          <w:sz w:val="22"/>
          <w:szCs w:val="22"/>
        </w:rPr>
      </w:pPr>
    </w:p>
    <w:p w14:paraId="6653CF8F" w14:textId="77777777" w:rsidR="00AA718D" w:rsidRDefault="00AA718D" w:rsidP="00743DA5">
      <w:pPr>
        <w:pStyle w:val="Glava"/>
        <w:tabs>
          <w:tab w:val="clear" w:pos="4536"/>
          <w:tab w:val="clear" w:pos="9072"/>
        </w:tabs>
        <w:ind w:left="1080" w:right="502"/>
        <w:jc w:val="both"/>
        <w:rPr>
          <w:i w:val="0"/>
          <w:sz w:val="22"/>
          <w:szCs w:val="22"/>
        </w:rPr>
      </w:pPr>
    </w:p>
    <w:p w14:paraId="384E8115" w14:textId="77777777" w:rsidR="00AA718D" w:rsidRDefault="00AA718D" w:rsidP="00743DA5">
      <w:pPr>
        <w:pStyle w:val="Glava"/>
        <w:tabs>
          <w:tab w:val="clear" w:pos="4536"/>
          <w:tab w:val="clear" w:pos="9072"/>
        </w:tabs>
        <w:ind w:left="1080" w:right="502"/>
        <w:jc w:val="center"/>
        <w:rPr>
          <w:b/>
          <w:i w:val="0"/>
          <w:szCs w:val="24"/>
        </w:rPr>
      </w:pPr>
      <w:r w:rsidRPr="00092E0B">
        <w:rPr>
          <w:b/>
          <w:i w:val="0"/>
          <w:szCs w:val="24"/>
        </w:rPr>
        <w:t>IZRECNA ZAHTEVA PODIZVAJALCA</w:t>
      </w:r>
    </w:p>
    <w:p w14:paraId="36BADE31" w14:textId="77777777" w:rsidR="00AA718D" w:rsidRDefault="00AA718D" w:rsidP="00743DA5">
      <w:pPr>
        <w:pStyle w:val="Glava"/>
        <w:tabs>
          <w:tab w:val="clear" w:pos="4536"/>
          <w:tab w:val="clear" w:pos="9072"/>
        </w:tabs>
        <w:ind w:left="1080" w:right="502"/>
        <w:jc w:val="center"/>
        <w:rPr>
          <w:b/>
          <w:i w:val="0"/>
          <w:szCs w:val="24"/>
        </w:rPr>
      </w:pPr>
    </w:p>
    <w:p w14:paraId="39EAD64B" w14:textId="77777777" w:rsidR="00AA718D" w:rsidRDefault="00AA718D" w:rsidP="00743DA5">
      <w:pPr>
        <w:pStyle w:val="Glava"/>
        <w:tabs>
          <w:tab w:val="clear" w:pos="4536"/>
          <w:tab w:val="clear" w:pos="9072"/>
        </w:tabs>
        <w:ind w:left="1080" w:right="502"/>
        <w:jc w:val="center"/>
        <w:rPr>
          <w:b/>
          <w:i w:val="0"/>
          <w:szCs w:val="24"/>
        </w:rPr>
      </w:pPr>
    </w:p>
    <w:p w14:paraId="012BC295" w14:textId="2A6B4A07" w:rsidR="00AA718D" w:rsidRDefault="00AA718D" w:rsidP="00743DA5">
      <w:pPr>
        <w:pStyle w:val="Glava"/>
        <w:tabs>
          <w:tab w:val="clear" w:pos="4536"/>
          <w:tab w:val="clear" w:pos="9072"/>
        </w:tabs>
        <w:ind w:left="1080" w:right="502"/>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2E1929" w:rsidRPr="002E1929">
        <w:rPr>
          <w:i w:val="0"/>
          <w:sz w:val="22"/>
          <w:szCs w:val="22"/>
        </w:rPr>
        <w:t>Sukcesivna dobava papirne galanterije, pripomočkov za čiščenje in čistilnih sredstev za potrebe javnega zavoda Šport Ljubljana za obdobje štirih let</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06D47E9D" w14:textId="77777777" w:rsidR="00C718B0" w:rsidRPr="00D50205" w:rsidRDefault="00C718B0" w:rsidP="00743DA5">
      <w:pPr>
        <w:pStyle w:val="Glava"/>
        <w:tabs>
          <w:tab w:val="clear" w:pos="4536"/>
          <w:tab w:val="clear" w:pos="9072"/>
        </w:tabs>
        <w:ind w:left="1080" w:right="502"/>
        <w:jc w:val="both"/>
        <w:rPr>
          <w:i w:val="0"/>
          <w:sz w:val="22"/>
          <w:szCs w:val="22"/>
        </w:rPr>
      </w:pPr>
    </w:p>
    <w:p w14:paraId="2109EE28" w14:textId="77777777" w:rsidR="004C3F47" w:rsidRDefault="004C3F47" w:rsidP="00743DA5">
      <w:pPr>
        <w:pStyle w:val="Glava"/>
        <w:tabs>
          <w:tab w:val="clear" w:pos="4536"/>
          <w:tab w:val="clear" w:pos="9072"/>
        </w:tabs>
        <w:ind w:left="1080" w:right="502"/>
        <w:jc w:val="both"/>
        <w:rPr>
          <w:i w:val="0"/>
          <w:sz w:val="22"/>
          <w:szCs w:val="22"/>
        </w:rPr>
      </w:pPr>
    </w:p>
    <w:p w14:paraId="15023E73" w14:textId="77777777" w:rsidR="004C3F47" w:rsidRDefault="004C3F47" w:rsidP="00743DA5">
      <w:pPr>
        <w:pStyle w:val="Glava"/>
        <w:tabs>
          <w:tab w:val="clear" w:pos="4536"/>
          <w:tab w:val="clear" w:pos="9072"/>
        </w:tabs>
        <w:ind w:left="1080" w:right="502"/>
        <w:jc w:val="both"/>
        <w:rPr>
          <w:i w:val="0"/>
          <w:sz w:val="22"/>
          <w:szCs w:val="22"/>
        </w:rPr>
      </w:pPr>
    </w:p>
    <w:p w14:paraId="12228FAB" w14:textId="77777777" w:rsidR="004C3F47" w:rsidRDefault="004C3F47" w:rsidP="00743DA5">
      <w:pPr>
        <w:pStyle w:val="Glava"/>
        <w:tabs>
          <w:tab w:val="clear" w:pos="4536"/>
          <w:tab w:val="clear" w:pos="9072"/>
        </w:tabs>
        <w:ind w:left="1080" w:right="502"/>
        <w:jc w:val="both"/>
        <w:rPr>
          <w:i w:val="0"/>
          <w:sz w:val="22"/>
          <w:szCs w:val="22"/>
        </w:rPr>
      </w:pPr>
    </w:p>
    <w:p w14:paraId="52EE52B2" w14:textId="77777777" w:rsidR="00AA718D" w:rsidRDefault="00AA718D" w:rsidP="00743DA5">
      <w:pPr>
        <w:pStyle w:val="Glava"/>
        <w:tabs>
          <w:tab w:val="clear" w:pos="4536"/>
          <w:tab w:val="clear" w:pos="9072"/>
        </w:tabs>
        <w:ind w:left="1080" w:right="502"/>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1BE7685F" w14:textId="77777777" w:rsidR="00AA718D" w:rsidRDefault="00AA718D" w:rsidP="00743DA5">
      <w:pPr>
        <w:pStyle w:val="Glava"/>
        <w:tabs>
          <w:tab w:val="clear" w:pos="4536"/>
          <w:tab w:val="clear" w:pos="9072"/>
        </w:tabs>
        <w:ind w:left="1080" w:right="502"/>
        <w:jc w:val="both"/>
        <w:rPr>
          <w:i w:val="0"/>
          <w:sz w:val="22"/>
          <w:szCs w:val="22"/>
        </w:rPr>
      </w:pPr>
    </w:p>
    <w:p w14:paraId="179BBD4F" w14:textId="77777777" w:rsidR="00AA718D" w:rsidRDefault="00AA718D" w:rsidP="00743DA5">
      <w:pPr>
        <w:pStyle w:val="Glava"/>
        <w:tabs>
          <w:tab w:val="clear" w:pos="4536"/>
          <w:tab w:val="clear" w:pos="9072"/>
        </w:tabs>
        <w:ind w:left="1080" w:right="502"/>
        <w:jc w:val="both"/>
        <w:rPr>
          <w:i w:val="0"/>
          <w:sz w:val="22"/>
          <w:szCs w:val="22"/>
        </w:rPr>
      </w:pPr>
    </w:p>
    <w:p w14:paraId="4CBA4D66" w14:textId="77777777" w:rsidR="003757C0" w:rsidRDefault="003757C0" w:rsidP="00743DA5">
      <w:pPr>
        <w:pStyle w:val="Glava"/>
        <w:tabs>
          <w:tab w:val="clear" w:pos="4536"/>
          <w:tab w:val="clear" w:pos="9072"/>
        </w:tabs>
        <w:ind w:left="1080" w:right="502"/>
        <w:jc w:val="both"/>
        <w:rPr>
          <w:i w:val="0"/>
          <w:sz w:val="22"/>
          <w:szCs w:val="22"/>
        </w:rPr>
      </w:pPr>
    </w:p>
    <w:p w14:paraId="223829C2" w14:textId="77777777" w:rsidR="003757C0" w:rsidRDefault="003757C0" w:rsidP="00743DA5">
      <w:pPr>
        <w:pStyle w:val="Glava"/>
        <w:tabs>
          <w:tab w:val="clear" w:pos="4536"/>
          <w:tab w:val="clear" w:pos="9072"/>
        </w:tabs>
        <w:ind w:left="1080" w:right="502"/>
        <w:jc w:val="both"/>
        <w:rPr>
          <w:i w:val="0"/>
          <w:sz w:val="22"/>
          <w:szCs w:val="22"/>
        </w:rPr>
      </w:pPr>
    </w:p>
    <w:p w14:paraId="5FA6B9F0" w14:textId="77777777" w:rsidR="003757C0" w:rsidRPr="003757C0" w:rsidRDefault="003757C0" w:rsidP="00743DA5">
      <w:pPr>
        <w:autoSpaceDE w:val="0"/>
        <w:autoSpaceDN w:val="0"/>
        <w:adjustRightInd w:val="0"/>
        <w:ind w:left="1080" w:right="502"/>
        <w:jc w:val="center"/>
        <w:rPr>
          <w:b/>
          <w:i w:val="0"/>
          <w:sz w:val="22"/>
          <w:szCs w:val="22"/>
        </w:rPr>
      </w:pPr>
      <w:r w:rsidRPr="003757C0">
        <w:rPr>
          <w:b/>
          <w:i w:val="0"/>
          <w:sz w:val="22"/>
          <w:szCs w:val="22"/>
        </w:rPr>
        <w:t>SOGLASJE PODIZVAJALCA:</w:t>
      </w:r>
    </w:p>
    <w:p w14:paraId="1A380A73" w14:textId="77777777" w:rsidR="003757C0" w:rsidRPr="003757C0" w:rsidRDefault="003757C0" w:rsidP="00743DA5">
      <w:pPr>
        <w:autoSpaceDE w:val="0"/>
        <w:autoSpaceDN w:val="0"/>
        <w:adjustRightInd w:val="0"/>
        <w:ind w:left="1080" w:right="502"/>
        <w:rPr>
          <w:i w:val="0"/>
          <w:sz w:val="22"/>
          <w:szCs w:val="22"/>
        </w:rPr>
      </w:pPr>
    </w:p>
    <w:p w14:paraId="72F5A495" w14:textId="77777777" w:rsidR="003757C0" w:rsidRPr="003757C0" w:rsidRDefault="003757C0" w:rsidP="00743DA5">
      <w:pPr>
        <w:autoSpaceDE w:val="0"/>
        <w:autoSpaceDN w:val="0"/>
        <w:adjustRightInd w:val="0"/>
        <w:ind w:left="1080" w:right="502"/>
        <w:rPr>
          <w:i w:val="0"/>
          <w:sz w:val="22"/>
          <w:szCs w:val="22"/>
        </w:rPr>
      </w:pPr>
      <w:r w:rsidRPr="003757C0">
        <w:rPr>
          <w:i w:val="0"/>
          <w:sz w:val="22"/>
          <w:szCs w:val="22"/>
        </w:rPr>
        <w:t>Podizvajalec______________________________________________________________________ ,</w:t>
      </w:r>
    </w:p>
    <w:p w14:paraId="54B7DAEB" w14:textId="77777777" w:rsidR="003757C0" w:rsidRPr="00E43A19" w:rsidRDefault="003757C0" w:rsidP="00743DA5">
      <w:pPr>
        <w:autoSpaceDE w:val="0"/>
        <w:autoSpaceDN w:val="0"/>
        <w:adjustRightInd w:val="0"/>
        <w:ind w:left="1080" w:right="502"/>
        <w:jc w:val="center"/>
        <w:rPr>
          <w:i w:val="0"/>
          <w:sz w:val="18"/>
          <w:szCs w:val="18"/>
        </w:rPr>
      </w:pPr>
      <w:r w:rsidRPr="00E43A19">
        <w:rPr>
          <w:i w:val="0"/>
          <w:sz w:val="18"/>
          <w:szCs w:val="18"/>
        </w:rPr>
        <w:t>(naziv in naslov podizvajalca)</w:t>
      </w:r>
    </w:p>
    <w:p w14:paraId="2C564DB4" w14:textId="63397913" w:rsidR="003757C0" w:rsidRPr="003757C0" w:rsidRDefault="003757C0" w:rsidP="00743DA5">
      <w:pPr>
        <w:autoSpaceDE w:val="0"/>
        <w:autoSpaceDN w:val="0"/>
        <w:adjustRightInd w:val="0"/>
        <w:ind w:left="1080" w:right="502"/>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05EFAE30" w14:textId="77777777" w:rsidR="003757C0" w:rsidRPr="003757C0" w:rsidRDefault="003757C0" w:rsidP="00743DA5">
      <w:pPr>
        <w:ind w:right="502"/>
        <w:jc w:val="both"/>
        <w:rPr>
          <w:i w:val="0"/>
          <w:sz w:val="22"/>
          <w:szCs w:val="22"/>
        </w:rPr>
      </w:pPr>
    </w:p>
    <w:p w14:paraId="56FA18F7" w14:textId="77777777" w:rsidR="003757C0" w:rsidRPr="003757C0" w:rsidRDefault="003757C0" w:rsidP="00743DA5">
      <w:pPr>
        <w:ind w:right="502"/>
        <w:jc w:val="both"/>
        <w:rPr>
          <w:i w:val="0"/>
          <w:sz w:val="22"/>
          <w:szCs w:val="22"/>
        </w:rPr>
      </w:pPr>
    </w:p>
    <w:p w14:paraId="539C980B" w14:textId="77777777" w:rsidR="003757C0" w:rsidRPr="003757C0" w:rsidRDefault="003757C0" w:rsidP="00743DA5">
      <w:pPr>
        <w:ind w:right="502"/>
        <w:jc w:val="both"/>
        <w:rPr>
          <w:i w:val="0"/>
          <w:sz w:val="22"/>
          <w:szCs w:val="22"/>
        </w:rPr>
      </w:pPr>
    </w:p>
    <w:tbl>
      <w:tblPr>
        <w:tblW w:w="9159" w:type="dxa"/>
        <w:tblInd w:w="993" w:type="dxa"/>
        <w:tblLook w:val="01E0" w:firstRow="1" w:lastRow="1" w:firstColumn="1" w:lastColumn="1" w:noHBand="0" w:noVBand="0"/>
      </w:tblPr>
      <w:tblGrid>
        <w:gridCol w:w="1594"/>
        <w:gridCol w:w="1648"/>
        <w:gridCol w:w="670"/>
        <w:gridCol w:w="1904"/>
        <w:gridCol w:w="131"/>
        <w:gridCol w:w="3212"/>
      </w:tblGrid>
      <w:tr w:rsidR="003757C0" w:rsidRPr="00BA6EE2" w14:paraId="7A2B0899" w14:textId="77777777" w:rsidTr="003757C0">
        <w:trPr>
          <w:trHeight w:val="346"/>
        </w:trPr>
        <w:tc>
          <w:tcPr>
            <w:tcW w:w="1619" w:type="dxa"/>
          </w:tcPr>
          <w:p w14:paraId="3981AF72" w14:textId="77777777" w:rsidR="003757C0" w:rsidRPr="008C10FE" w:rsidRDefault="003757C0" w:rsidP="00743DA5">
            <w:pPr>
              <w:ind w:right="502"/>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3F346CE6" w14:textId="77777777" w:rsidR="003757C0" w:rsidRPr="008C10FE" w:rsidRDefault="003757C0" w:rsidP="00743DA5">
            <w:pPr>
              <w:ind w:right="502"/>
              <w:jc w:val="both"/>
              <w:rPr>
                <w:i w:val="0"/>
                <w:sz w:val="22"/>
                <w:szCs w:val="22"/>
                <w:highlight w:val="cyan"/>
              </w:rPr>
            </w:pPr>
          </w:p>
        </w:tc>
        <w:tc>
          <w:tcPr>
            <w:tcW w:w="711" w:type="dxa"/>
          </w:tcPr>
          <w:p w14:paraId="59428E24" w14:textId="77777777" w:rsidR="003757C0" w:rsidRPr="008C10FE" w:rsidRDefault="003757C0" w:rsidP="00743DA5">
            <w:pPr>
              <w:ind w:right="502"/>
              <w:jc w:val="both"/>
              <w:rPr>
                <w:i w:val="0"/>
                <w:sz w:val="22"/>
                <w:szCs w:val="22"/>
                <w:highlight w:val="cyan"/>
              </w:rPr>
            </w:pPr>
          </w:p>
        </w:tc>
        <w:tc>
          <w:tcPr>
            <w:tcW w:w="1417" w:type="dxa"/>
          </w:tcPr>
          <w:p w14:paraId="6953EC11" w14:textId="77777777" w:rsidR="003757C0" w:rsidRPr="008C10FE" w:rsidRDefault="003757C0" w:rsidP="00743DA5">
            <w:pPr>
              <w:ind w:right="502"/>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53944515" w14:textId="77777777" w:rsidR="003757C0" w:rsidRPr="00CB3185" w:rsidRDefault="003757C0" w:rsidP="00743DA5">
            <w:pPr>
              <w:ind w:right="502"/>
              <w:jc w:val="both"/>
              <w:rPr>
                <w:i w:val="0"/>
                <w:sz w:val="22"/>
                <w:szCs w:val="22"/>
                <w:highlight w:val="cyan"/>
              </w:rPr>
            </w:pPr>
          </w:p>
        </w:tc>
      </w:tr>
      <w:tr w:rsidR="003757C0" w:rsidRPr="00BA6EE2" w14:paraId="50DF2B44" w14:textId="77777777" w:rsidTr="003757C0">
        <w:trPr>
          <w:trHeight w:val="259"/>
        </w:trPr>
        <w:tc>
          <w:tcPr>
            <w:tcW w:w="1619" w:type="dxa"/>
          </w:tcPr>
          <w:p w14:paraId="5FF5CAD8" w14:textId="77777777" w:rsidR="003757C0" w:rsidRPr="008C10FE" w:rsidRDefault="003757C0" w:rsidP="00743DA5">
            <w:pPr>
              <w:ind w:right="502"/>
              <w:jc w:val="both"/>
              <w:rPr>
                <w:i w:val="0"/>
                <w:sz w:val="16"/>
                <w:szCs w:val="16"/>
                <w:highlight w:val="cyan"/>
              </w:rPr>
            </w:pPr>
          </w:p>
        </w:tc>
        <w:tc>
          <w:tcPr>
            <w:tcW w:w="1780" w:type="dxa"/>
            <w:tcBorders>
              <w:top w:val="single" w:sz="4" w:space="0" w:color="auto"/>
            </w:tcBorders>
          </w:tcPr>
          <w:p w14:paraId="7373A4A5" w14:textId="77777777" w:rsidR="003757C0" w:rsidRPr="008C10FE" w:rsidRDefault="003757C0" w:rsidP="00743DA5">
            <w:pPr>
              <w:ind w:right="502"/>
              <w:jc w:val="both"/>
              <w:rPr>
                <w:i w:val="0"/>
                <w:sz w:val="16"/>
                <w:szCs w:val="16"/>
                <w:highlight w:val="cyan"/>
              </w:rPr>
            </w:pPr>
          </w:p>
        </w:tc>
        <w:tc>
          <w:tcPr>
            <w:tcW w:w="711" w:type="dxa"/>
          </w:tcPr>
          <w:p w14:paraId="36804886" w14:textId="77777777" w:rsidR="003757C0" w:rsidRPr="008C10FE" w:rsidRDefault="003757C0" w:rsidP="00743DA5">
            <w:pPr>
              <w:ind w:right="502"/>
              <w:jc w:val="both"/>
              <w:rPr>
                <w:i w:val="0"/>
                <w:sz w:val="16"/>
                <w:szCs w:val="16"/>
                <w:highlight w:val="cyan"/>
              </w:rPr>
            </w:pPr>
          </w:p>
        </w:tc>
        <w:tc>
          <w:tcPr>
            <w:tcW w:w="1560" w:type="dxa"/>
            <w:gridSpan w:val="2"/>
          </w:tcPr>
          <w:p w14:paraId="726B1CCF" w14:textId="77777777" w:rsidR="003757C0" w:rsidRPr="008C10FE" w:rsidRDefault="003757C0" w:rsidP="00743DA5">
            <w:pPr>
              <w:ind w:right="502"/>
              <w:jc w:val="both"/>
              <w:rPr>
                <w:i w:val="0"/>
                <w:sz w:val="16"/>
                <w:szCs w:val="16"/>
                <w:highlight w:val="cyan"/>
              </w:rPr>
            </w:pPr>
          </w:p>
        </w:tc>
        <w:tc>
          <w:tcPr>
            <w:tcW w:w="3489" w:type="dxa"/>
            <w:tcBorders>
              <w:top w:val="single" w:sz="4" w:space="0" w:color="auto"/>
            </w:tcBorders>
          </w:tcPr>
          <w:p w14:paraId="123D3321" w14:textId="77777777" w:rsidR="003757C0" w:rsidRPr="008C10FE" w:rsidRDefault="003757C0" w:rsidP="00743DA5">
            <w:pPr>
              <w:ind w:right="502"/>
              <w:jc w:val="both"/>
              <w:rPr>
                <w:i w:val="0"/>
                <w:sz w:val="16"/>
                <w:szCs w:val="16"/>
                <w:highlight w:val="cyan"/>
              </w:rPr>
            </w:pPr>
          </w:p>
        </w:tc>
      </w:tr>
      <w:tr w:rsidR="003757C0" w:rsidRPr="003757C0" w14:paraId="22460D8C" w14:textId="77777777" w:rsidTr="003757C0">
        <w:trPr>
          <w:trHeight w:val="346"/>
        </w:trPr>
        <w:tc>
          <w:tcPr>
            <w:tcW w:w="1619" w:type="dxa"/>
          </w:tcPr>
          <w:p w14:paraId="1C8BA4F9" w14:textId="77777777" w:rsidR="003757C0" w:rsidRPr="008C10FE" w:rsidRDefault="003757C0" w:rsidP="00743DA5">
            <w:pPr>
              <w:ind w:right="502"/>
              <w:jc w:val="both"/>
              <w:rPr>
                <w:i w:val="0"/>
                <w:sz w:val="22"/>
                <w:szCs w:val="22"/>
                <w:highlight w:val="cyan"/>
              </w:rPr>
            </w:pPr>
          </w:p>
        </w:tc>
        <w:tc>
          <w:tcPr>
            <w:tcW w:w="1780" w:type="dxa"/>
          </w:tcPr>
          <w:p w14:paraId="3444B30F" w14:textId="77777777" w:rsidR="003757C0" w:rsidRPr="008C10FE" w:rsidRDefault="003757C0" w:rsidP="00743DA5">
            <w:pPr>
              <w:ind w:right="502"/>
              <w:jc w:val="both"/>
              <w:rPr>
                <w:i w:val="0"/>
                <w:sz w:val="22"/>
                <w:szCs w:val="22"/>
                <w:highlight w:val="cyan"/>
              </w:rPr>
            </w:pPr>
          </w:p>
        </w:tc>
        <w:tc>
          <w:tcPr>
            <w:tcW w:w="711" w:type="dxa"/>
          </w:tcPr>
          <w:p w14:paraId="4A960EAE" w14:textId="77777777" w:rsidR="003757C0" w:rsidRPr="008C10FE" w:rsidRDefault="003757C0" w:rsidP="00743DA5">
            <w:pPr>
              <w:ind w:right="502"/>
              <w:jc w:val="both"/>
              <w:rPr>
                <w:i w:val="0"/>
                <w:sz w:val="22"/>
                <w:szCs w:val="22"/>
                <w:highlight w:val="cyan"/>
              </w:rPr>
            </w:pPr>
          </w:p>
        </w:tc>
        <w:tc>
          <w:tcPr>
            <w:tcW w:w="1560" w:type="dxa"/>
            <w:gridSpan w:val="2"/>
          </w:tcPr>
          <w:p w14:paraId="79BE06F1" w14:textId="77777777" w:rsidR="003757C0" w:rsidRPr="003757C0" w:rsidRDefault="003757C0" w:rsidP="00743DA5">
            <w:pPr>
              <w:ind w:right="502"/>
              <w:jc w:val="both"/>
              <w:rPr>
                <w:i w:val="0"/>
                <w:sz w:val="22"/>
                <w:szCs w:val="22"/>
              </w:rPr>
            </w:pPr>
            <w:r w:rsidRPr="008C10FE">
              <w:rPr>
                <w:i w:val="0"/>
                <w:sz w:val="22"/>
                <w:szCs w:val="22"/>
              </w:rPr>
              <w:t>Žig in podpis:</w:t>
            </w:r>
          </w:p>
        </w:tc>
        <w:tc>
          <w:tcPr>
            <w:tcW w:w="3489" w:type="dxa"/>
            <w:tcBorders>
              <w:bottom w:val="single" w:sz="4" w:space="0" w:color="auto"/>
            </w:tcBorders>
          </w:tcPr>
          <w:p w14:paraId="0A1D54AC" w14:textId="77777777" w:rsidR="003757C0" w:rsidRPr="003757C0" w:rsidRDefault="003757C0" w:rsidP="00743DA5">
            <w:pPr>
              <w:ind w:right="502"/>
              <w:jc w:val="both"/>
              <w:rPr>
                <w:i w:val="0"/>
                <w:sz w:val="22"/>
                <w:szCs w:val="22"/>
              </w:rPr>
            </w:pPr>
          </w:p>
        </w:tc>
      </w:tr>
    </w:tbl>
    <w:p w14:paraId="74827D23" w14:textId="77777777" w:rsidR="003757C0" w:rsidRPr="003757C0" w:rsidRDefault="003757C0" w:rsidP="00743DA5">
      <w:pPr>
        <w:ind w:right="502"/>
        <w:jc w:val="both"/>
        <w:rPr>
          <w:i w:val="0"/>
          <w:sz w:val="22"/>
          <w:szCs w:val="22"/>
        </w:rPr>
      </w:pPr>
    </w:p>
    <w:p w14:paraId="4D079A48" w14:textId="77777777" w:rsidR="003757C0" w:rsidRPr="003757C0" w:rsidRDefault="003757C0" w:rsidP="00743DA5">
      <w:pPr>
        <w:ind w:right="502"/>
        <w:jc w:val="both"/>
        <w:rPr>
          <w:i w:val="0"/>
          <w:sz w:val="22"/>
          <w:szCs w:val="22"/>
        </w:rPr>
      </w:pPr>
    </w:p>
    <w:p w14:paraId="37B68BA8" w14:textId="77777777" w:rsidR="003757C0" w:rsidRPr="003757C0" w:rsidRDefault="003757C0" w:rsidP="00743DA5">
      <w:pPr>
        <w:ind w:right="502"/>
        <w:jc w:val="both"/>
        <w:rPr>
          <w:i w:val="0"/>
          <w:sz w:val="22"/>
          <w:szCs w:val="22"/>
        </w:rPr>
      </w:pPr>
    </w:p>
    <w:p w14:paraId="71187B27" w14:textId="77777777" w:rsidR="003757C0" w:rsidRPr="003757C0" w:rsidRDefault="003757C0" w:rsidP="00743DA5">
      <w:pPr>
        <w:ind w:right="502"/>
        <w:jc w:val="both"/>
        <w:rPr>
          <w:i w:val="0"/>
          <w:sz w:val="22"/>
          <w:szCs w:val="22"/>
        </w:rPr>
      </w:pPr>
    </w:p>
    <w:p w14:paraId="5339802D" w14:textId="77777777" w:rsidR="00AA718D" w:rsidRDefault="00AA718D" w:rsidP="00743DA5">
      <w:pPr>
        <w:pStyle w:val="Glava"/>
        <w:tabs>
          <w:tab w:val="clear" w:pos="4536"/>
          <w:tab w:val="clear" w:pos="9072"/>
        </w:tabs>
        <w:ind w:right="502"/>
        <w:jc w:val="both"/>
        <w:rPr>
          <w:i w:val="0"/>
          <w:sz w:val="22"/>
          <w:szCs w:val="22"/>
        </w:rPr>
      </w:pPr>
    </w:p>
    <w:p w14:paraId="5FF725AC" w14:textId="77777777" w:rsidR="00AA718D" w:rsidRPr="00B63185" w:rsidRDefault="00AA718D" w:rsidP="00743DA5">
      <w:pPr>
        <w:pStyle w:val="Glava"/>
        <w:tabs>
          <w:tab w:val="clear" w:pos="4536"/>
          <w:tab w:val="clear" w:pos="9072"/>
        </w:tabs>
        <w:ind w:left="1080" w:right="502"/>
        <w:jc w:val="both"/>
        <w:rPr>
          <w:b/>
          <w:i w:val="0"/>
          <w:sz w:val="22"/>
          <w:szCs w:val="22"/>
          <w:u w:val="single"/>
        </w:rPr>
      </w:pPr>
      <w:r w:rsidRPr="00B63185">
        <w:rPr>
          <w:b/>
          <w:i w:val="0"/>
          <w:sz w:val="22"/>
          <w:szCs w:val="22"/>
          <w:u w:val="single"/>
        </w:rPr>
        <w:t>OPOMBA:</w:t>
      </w:r>
    </w:p>
    <w:p w14:paraId="276D23D5" w14:textId="77777777" w:rsidR="00AA718D" w:rsidRPr="00B63185" w:rsidRDefault="00E43E3A" w:rsidP="00743DA5">
      <w:pPr>
        <w:pStyle w:val="Glava"/>
        <w:tabs>
          <w:tab w:val="clear" w:pos="4536"/>
          <w:tab w:val="clear" w:pos="9072"/>
        </w:tabs>
        <w:ind w:left="1080" w:right="502"/>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21046EE2" w14:textId="77777777" w:rsidR="00AA718D" w:rsidRPr="0079325B" w:rsidRDefault="00AA718D" w:rsidP="00743DA5">
      <w:pPr>
        <w:pStyle w:val="Glava"/>
        <w:tabs>
          <w:tab w:val="clear" w:pos="4536"/>
          <w:tab w:val="clear" w:pos="9072"/>
        </w:tabs>
        <w:ind w:left="1080" w:right="502"/>
        <w:jc w:val="both"/>
        <w:rPr>
          <w:i w:val="0"/>
          <w:sz w:val="22"/>
          <w:szCs w:val="22"/>
        </w:rPr>
      </w:pPr>
    </w:p>
    <w:p w14:paraId="421E9909" w14:textId="77777777" w:rsidR="00AA718D" w:rsidRPr="0079325B" w:rsidRDefault="00AA718D" w:rsidP="00743DA5">
      <w:pPr>
        <w:pStyle w:val="Glava"/>
        <w:tabs>
          <w:tab w:val="clear" w:pos="4536"/>
          <w:tab w:val="clear" w:pos="9072"/>
        </w:tabs>
        <w:ind w:left="1080" w:right="502"/>
        <w:jc w:val="both"/>
        <w:rPr>
          <w:i w:val="0"/>
          <w:sz w:val="22"/>
          <w:szCs w:val="22"/>
        </w:rPr>
      </w:pPr>
    </w:p>
    <w:p w14:paraId="2AE1CC4E" w14:textId="77777777" w:rsidR="00AA718D" w:rsidRDefault="00AA718D" w:rsidP="00743DA5">
      <w:pPr>
        <w:ind w:right="502"/>
        <w:rPr>
          <w:b/>
          <w:i w:val="0"/>
          <w:sz w:val="22"/>
          <w:szCs w:val="22"/>
        </w:rPr>
      </w:pPr>
    </w:p>
    <w:p w14:paraId="3367A49A" w14:textId="77777777" w:rsidR="003757C0" w:rsidRDefault="003757C0" w:rsidP="00743DA5">
      <w:pPr>
        <w:pStyle w:val="Glava"/>
        <w:tabs>
          <w:tab w:val="clear" w:pos="4536"/>
          <w:tab w:val="clear" w:pos="9072"/>
        </w:tabs>
        <w:ind w:left="1080" w:right="502"/>
        <w:jc w:val="right"/>
        <w:rPr>
          <w:b/>
          <w:i w:val="0"/>
          <w:sz w:val="22"/>
          <w:szCs w:val="22"/>
        </w:rPr>
      </w:pPr>
    </w:p>
    <w:p w14:paraId="2A2280BD" w14:textId="5770A47A" w:rsidR="00065CC6" w:rsidRPr="00FF38DC" w:rsidRDefault="00CB5564" w:rsidP="00743DA5">
      <w:pPr>
        <w:pStyle w:val="Glava"/>
        <w:tabs>
          <w:tab w:val="clear" w:pos="4536"/>
          <w:tab w:val="clear" w:pos="9072"/>
        </w:tabs>
        <w:ind w:left="1080" w:right="502"/>
        <w:jc w:val="right"/>
        <w:rPr>
          <w:b/>
          <w:i w:val="0"/>
          <w:sz w:val="22"/>
          <w:szCs w:val="22"/>
        </w:rPr>
      </w:pPr>
      <w:r>
        <w:rPr>
          <w:b/>
          <w:i w:val="0"/>
          <w:sz w:val="22"/>
          <w:szCs w:val="22"/>
        </w:rPr>
        <w:t>P</w:t>
      </w:r>
      <w:r w:rsidR="004A7BAD" w:rsidRPr="00B63185">
        <w:rPr>
          <w:b/>
          <w:i w:val="0"/>
          <w:sz w:val="22"/>
          <w:szCs w:val="22"/>
        </w:rPr>
        <w:t xml:space="preserve">RILOGA </w:t>
      </w:r>
      <w:r w:rsidR="002E1929">
        <w:rPr>
          <w:b/>
          <w:i w:val="0"/>
          <w:sz w:val="22"/>
          <w:szCs w:val="22"/>
        </w:rPr>
        <w:t>7</w:t>
      </w:r>
    </w:p>
    <w:p w14:paraId="08B18F81" w14:textId="77777777" w:rsidR="00065CC6" w:rsidRPr="00FF38DC" w:rsidRDefault="00065CC6" w:rsidP="00743DA5">
      <w:pPr>
        <w:pStyle w:val="Glava"/>
        <w:tabs>
          <w:tab w:val="clear" w:pos="4536"/>
          <w:tab w:val="clear" w:pos="9072"/>
        </w:tabs>
        <w:ind w:left="1080" w:right="502"/>
        <w:jc w:val="center"/>
        <w:rPr>
          <w:b/>
          <w:i w:val="0"/>
          <w:sz w:val="28"/>
          <w:szCs w:val="28"/>
        </w:rPr>
      </w:pPr>
    </w:p>
    <w:p w14:paraId="1EDB0E39" w14:textId="77777777" w:rsidR="00E00175" w:rsidRDefault="00E00175" w:rsidP="00743DA5">
      <w:pPr>
        <w:pStyle w:val="Glava"/>
        <w:tabs>
          <w:tab w:val="clear" w:pos="4536"/>
          <w:tab w:val="clear" w:pos="9072"/>
        </w:tabs>
        <w:ind w:left="1080" w:right="502"/>
        <w:jc w:val="center"/>
        <w:rPr>
          <w:b/>
          <w:i w:val="0"/>
          <w:sz w:val="28"/>
          <w:szCs w:val="28"/>
        </w:rPr>
      </w:pPr>
    </w:p>
    <w:p w14:paraId="54BD69B0" w14:textId="77777777" w:rsidR="00E00175" w:rsidRPr="006F4BDE" w:rsidRDefault="00E00175" w:rsidP="00743DA5">
      <w:pPr>
        <w:pStyle w:val="Glava"/>
        <w:tabs>
          <w:tab w:val="clear" w:pos="4536"/>
          <w:tab w:val="clear" w:pos="9072"/>
        </w:tabs>
        <w:ind w:left="1080" w:right="502"/>
        <w:jc w:val="center"/>
        <w:rPr>
          <w:b/>
          <w:i w:val="0"/>
          <w:sz w:val="28"/>
          <w:szCs w:val="28"/>
        </w:rPr>
      </w:pPr>
      <w:r w:rsidRPr="006F4BDE">
        <w:rPr>
          <w:b/>
          <w:i w:val="0"/>
          <w:sz w:val="28"/>
          <w:szCs w:val="28"/>
        </w:rPr>
        <w:t>SKUPNA PONUDBA</w:t>
      </w:r>
    </w:p>
    <w:p w14:paraId="018C5BA2" w14:textId="77777777" w:rsidR="00E00175" w:rsidRPr="006F4BDE" w:rsidRDefault="00E00175" w:rsidP="00743DA5">
      <w:pPr>
        <w:pStyle w:val="Glava"/>
        <w:tabs>
          <w:tab w:val="clear" w:pos="4536"/>
          <w:tab w:val="clear" w:pos="9072"/>
        </w:tabs>
        <w:ind w:left="1080" w:right="502"/>
        <w:jc w:val="center"/>
        <w:rPr>
          <w:b/>
          <w:i w:val="0"/>
          <w:sz w:val="28"/>
          <w:szCs w:val="28"/>
        </w:rPr>
      </w:pPr>
    </w:p>
    <w:p w14:paraId="00A40F67" w14:textId="77777777" w:rsidR="00E00175" w:rsidRPr="00CB3185" w:rsidRDefault="00E00175" w:rsidP="00743DA5">
      <w:pPr>
        <w:pStyle w:val="Glava"/>
        <w:tabs>
          <w:tab w:val="clear" w:pos="4536"/>
          <w:tab w:val="clear" w:pos="9072"/>
        </w:tabs>
        <w:ind w:left="1080" w:right="502"/>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5227A844" w14:textId="77777777" w:rsidTr="00452CCC">
        <w:tc>
          <w:tcPr>
            <w:tcW w:w="2606" w:type="dxa"/>
          </w:tcPr>
          <w:p w14:paraId="30EF82B7"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POSAMIČNO</w:t>
            </w:r>
          </w:p>
          <w:p w14:paraId="6F767078"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(vsak gospodarski subjekt)</w:t>
            </w:r>
          </w:p>
        </w:tc>
        <w:tc>
          <w:tcPr>
            <w:tcW w:w="6379" w:type="dxa"/>
            <w:vAlign w:val="center"/>
          </w:tcPr>
          <w:p w14:paraId="2DC58FD0" w14:textId="77777777" w:rsidR="00E831E9" w:rsidRPr="006F4BDE" w:rsidRDefault="00E831E9" w:rsidP="00E61536">
            <w:pPr>
              <w:pStyle w:val="Glava"/>
              <w:numPr>
                <w:ilvl w:val="0"/>
                <w:numId w:val="16"/>
              </w:numPr>
              <w:tabs>
                <w:tab w:val="clear" w:pos="4536"/>
                <w:tab w:val="clear" w:pos="9072"/>
              </w:tabs>
              <w:ind w:right="502"/>
              <w:rPr>
                <w:i w:val="0"/>
                <w:sz w:val="22"/>
                <w:szCs w:val="22"/>
              </w:rPr>
            </w:pPr>
            <w:r w:rsidRPr="006F4BDE">
              <w:rPr>
                <w:i w:val="0"/>
                <w:sz w:val="22"/>
                <w:szCs w:val="22"/>
              </w:rPr>
              <w:t>Prijavni obrazec (Priloga 1)</w:t>
            </w:r>
          </w:p>
          <w:p w14:paraId="0F2AE320" w14:textId="77777777" w:rsidR="00E00175" w:rsidRPr="006F4BDE" w:rsidRDefault="00E831E9" w:rsidP="00E61536">
            <w:pPr>
              <w:pStyle w:val="Glava"/>
              <w:numPr>
                <w:ilvl w:val="0"/>
                <w:numId w:val="16"/>
              </w:numPr>
              <w:tabs>
                <w:tab w:val="clear" w:pos="4536"/>
                <w:tab w:val="clear" w:pos="9072"/>
              </w:tabs>
              <w:ind w:right="502"/>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1C50941B" w14:textId="611AEDA4" w:rsidR="00E00175" w:rsidRPr="006F4BDE" w:rsidRDefault="00E00175" w:rsidP="00E61536">
            <w:pPr>
              <w:pStyle w:val="Glava"/>
              <w:numPr>
                <w:ilvl w:val="0"/>
                <w:numId w:val="16"/>
              </w:numPr>
              <w:tabs>
                <w:tab w:val="clear" w:pos="4536"/>
                <w:tab w:val="clear" w:pos="9072"/>
              </w:tabs>
              <w:ind w:right="502"/>
              <w:rPr>
                <w:i w:val="0"/>
                <w:sz w:val="22"/>
                <w:szCs w:val="22"/>
              </w:rPr>
            </w:pPr>
            <w:r w:rsidRPr="006F4BDE">
              <w:rPr>
                <w:i w:val="0"/>
                <w:sz w:val="22"/>
                <w:szCs w:val="22"/>
              </w:rPr>
              <w:t>Pooblastilo pravne osebe</w:t>
            </w:r>
            <w:r w:rsidR="00E831E9" w:rsidRPr="006F4BDE">
              <w:rPr>
                <w:i w:val="0"/>
                <w:sz w:val="22"/>
                <w:szCs w:val="22"/>
              </w:rPr>
              <w:t xml:space="preserve"> (Priloga </w:t>
            </w:r>
            <w:r w:rsidR="002E1929">
              <w:rPr>
                <w:i w:val="0"/>
                <w:sz w:val="22"/>
                <w:szCs w:val="22"/>
              </w:rPr>
              <w:t>8</w:t>
            </w:r>
            <w:r w:rsidRPr="006F4BDE">
              <w:rPr>
                <w:i w:val="0"/>
                <w:sz w:val="22"/>
                <w:szCs w:val="22"/>
              </w:rPr>
              <w:t>)</w:t>
            </w:r>
          </w:p>
          <w:p w14:paraId="5A4E7EF0" w14:textId="18E9C04D" w:rsidR="00E00175" w:rsidRDefault="00E00175" w:rsidP="00E61536">
            <w:pPr>
              <w:pStyle w:val="Glava"/>
              <w:numPr>
                <w:ilvl w:val="0"/>
                <w:numId w:val="16"/>
              </w:numPr>
              <w:tabs>
                <w:tab w:val="clear" w:pos="4536"/>
                <w:tab w:val="clear" w:pos="9072"/>
              </w:tabs>
              <w:ind w:right="502"/>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w:t>
            </w:r>
            <w:r w:rsidR="002E1929">
              <w:rPr>
                <w:i w:val="0"/>
                <w:sz w:val="22"/>
                <w:szCs w:val="22"/>
              </w:rPr>
              <w:t>9</w:t>
            </w:r>
            <w:r w:rsidRPr="006F4BDE">
              <w:rPr>
                <w:i w:val="0"/>
                <w:sz w:val="22"/>
                <w:szCs w:val="22"/>
              </w:rPr>
              <w:t>)</w:t>
            </w:r>
          </w:p>
          <w:p w14:paraId="1068A0B2" w14:textId="74B5D4DF" w:rsidR="008A3700" w:rsidRPr="00096AC9" w:rsidRDefault="008A3700" w:rsidP="00E61536">
            <w:pPr>
              <w:pStyle w:val="Glava"/>
              <w:numPr>
                <w:ilvl w:val="0"/>
                <w:numId w:val="16"/>
              </w:numPr>
              <w:ind w:right="502"/>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w:t>
            </w:r>
            <w:r w:rsidR="002E1929">
              <w:rPr>
                <w:i w:val="0"/>
                <w:sz w:val="22"/>
                <w:szCs w:val="22"/>
              </w:rPr>
              <w:t>10</w:t>
            </w:r>
            <w:r>
              <w:rPr>
                <w:i w:val="0"/>
                <w:sz w:val="22"/>
                <w:szCs w:val="22"/>
              </w:rPr>
              <w:t>)</w:t>
            </w:r>
          </w:p>
          <w:p w14:paraId="18E98889" w14:textId="77777777" w:rsidR="008A3700" w:rsidRPr="006F4BDE" w:rsidRDefault="008A3700" w:rsidP="00743DA5">
            <w:pPr>
              <w:pStyle w:val="Glava"/>
              <w:tabs>
                <w:tab w:val="clear" w:pos="4536"/>
                <w:tab w:val="clear" w:pos="9072"/>
              </w:tabs>
              <w:ind w:left="340" w:right="502"/>
              <w:rPr>
                <w:i w:val="0"/>
                <w:sz w:val="22"/>
                <w:szCs w:val="22"/>
              </w:rPr>
            </w:pPr>
          </w:p>
        </w:tc>
      </w:tr>
      <w:tr w:rsidR="00E00175" w:rsidRPr="00CB3185" w14:paraId="4662A16A" w14:textId="77777777" w:rsidTr="00452CCC">
        <w:tc>
          <w:tcPr>
            <w:tcW w:w="2606" w:type="dxa"/>
          </w:tcPr>
          <w:p w14:paraId="566F10E5" w14:textId="77777777" w:rsidR="00E00175" w:rsidRPr="00CB3185" w:rsidRDefault="00E00175" w:rsidP="00743DA5">
            <w:pPr>
              <w:pStyle w:val="Glava"/>
              <w:tabs>
                <w:tab w:val="clear" w:pos="4536"/>
                <w:tab w:val="clear" w:pos="9072"/>
              </w:tabs>
              <w:ind w:right="502"/>
              <w:jc w:val="both"/>
              <w:rPr>
                <w:i w:val="0"/>
                <w:sz w:val="22"/>
                <w:szCs w:val="22"/>
              </w:rPr>
            </w:pPr>
          </w:p>
        </w:tc>
        <w:tc>
          <w:tcPr>
            <w:tcW w:w="6379" w:type="dxa"/>
          </w:tcPr>
          <w:p w14:paraId="7DE7F302" w14:textId="77777777" w:rsidR="00E00175" w:rsidRPr="00CB3185" w:rsidRDefault="00E00175" w:rsidP="00743DA5">
            <w:pPr>
              <w:pStyle w:val="Glava"/>
              <w:tabs>
                <w:tab w:val="clear" w:pos="4536"/>
                <w:tab w:val="clear" w:pos="9072"/>
              </w:tabs>
              <w:ind w:right="502"/>
              <w:jc w:val="both"/>
              <w:rPr>
                <w:i w:val="0"/>
                <w:sz w:val="22"/>
                <w:szCs w:val="22"/>
              </w:rPr>
            </w:pPr>
          </w:p>
        </w:tc>
      </w:tr>
      <w:tr w:rsidR="00E00175" w:rsidRPr="003F67FD" w14:paraId="66136871" w14:textId="77777777" w:rsidTr="00452CCC">
        <w:tc>
          <w:tcPr>
            <w:tcW w:w="2606" w:type="dxa"/>
          </w:tcPr>
          <w:p w14:paraId="50D74BEE" w14:textId="77777777" w:rsidR="00E00175" w:rsidRPr="00CB3185" w:rsidRDefault="00E00175" w:rsidP="00743DA5">
            <w:pPr>
              <w:pStyle w:val="Glava"/>
              <w:tabs>
                <w:tab w:val="clear" w:pos="4536"/>
                <w:tab w:val="clear" w:pos="9072"/>
              </w:tabs>
              <w:ind w:right="502"/>
              <w:jc w:val="both"/>
              <w:rPr>
                <w:i w:val="0"/>
                <w:sz w:val="22"/>
                <w:szCs w:val="22"/>
              </w:rPr>
            </w:pPr>
            <w:r w:rsidRPr="00CB3185">
              <w:rPr>
                <w:i w:val="0"/>
                <w:sz w:val="22"/>
                <w:szCs w:val="22"/>
              </w:rPr>
              <w:t>SKUPNO</w:t>
            </w:r>
          </w:p>
          <w:p w14:paraId="6E88BCEE" w14:textId="77777777" w:rsidR="00E00175" w:rsidRPr="006F4BDE" w:rsidRDefault="00E00175" w:rsidP="00743DA5">
            <w:pPr>
              <w:pStyle w:val="Glava"/>
              <w:tabs>
                <w:tab w:val="clear" w:pos="4536"/>
                <w:tab w:val="clear" w:pos="9072"/>
              </w:tabs>
              <w:ind w:right="502"/>
              <w:jc w:val="both"/>
              <w:rPr>
                <w:i w:val="0"/>
                <w:sz w:val="22"/>
                <w:szCs w:val="22"/>
              </w:rPr>
            </w:pPr>
            <w:r w:rsidRPr="006F4BDE">
              <w:rPr>
                <w:i w:val="0"/>
                <w:sz w:val="22"/>
                <w:szCs w:val="22"/>
              </w:rPr>
              <w:t>(vsi gospodarski subjekti)</w:t>
            </w:r>
          </w:p>
        </w:tc>
        <w:tc>
          <w:tcPr>
            <w:tcW w:w="6379" w:type="dxa"/>
            <w:vAlign w:val="center"/>
          </w:tcPr>
          <w:p w14:paraId="0EC4DDA4" w14:textId="77777777" w:rsidR="00E831E9" w:rsidRPr="006F4BDE" w:rsidRDefault="00E831E9" w:rsidP="00743DA5">
            <w:pPr>
              <w:pStyle w:val="Glava"/>
              <w:tabs>
                <w:tab w:val="clear" w:pos="4536"/>
                <w:tab w:val="clear" w:pos="9072"/>
              </w:tabs>
              <w:ind w:right="502"/>
              <w:rPr>
                <w:i w:val="0"/>
                <w:color w:val="000000" w:themeColor="text1"/>
                <w:sz w:val="22"/>
                <w:szCs w:val="22"/>
              </w:rPr>
            </w:pPr>
          </w:p>
          <w:p w14:paraId="317794B3" w14:textId="77777777" w:rsidR="00E00175" w:rsidRPr="006F4BDE" w:rsidRDefault="00E00175" w:rsidP="00E61536">
            <w:pPr>
              <w:pStyle w:val="Glava"/>
              <w:numPr>
                <w:ilvl w:val="0"/>
                <w:numId w:val="16"/>
              </w:numPr>
              <w:tabs>
                <w:tab w:val="clear" w:pos="4536"/>
                <w:tab w:val="clear" w:pos="9072"/>
              </w:tabs>
              <w:ind w:right="502"/>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39072BD" w14:textId="57378E68" w:rsidR="00E00175" w:rsidRPr="006F4BDE" w:rsidRDefault="002E1929" w:rsidP="00E61536">
            <w:pPr>
              <w:pStyle w:val="Glava"/>
              <w:numPr>
                <w:ilvl w:val="0"/>
                <w:numId w:val="16"/>
              </w:numPr>
              <w:tabs>
                <w:tab w:val="clear" w:pos="4536"/>
                <w:tab w:val="clear" w:pos="9072"/>
              </w:tabs>
              <w:ind w:right="502"/>
              <w:rPr>
                <w:i w:val="0"/>
                <w:color w:val="000000" w:themeColor="text1"/>
                <w:sz w:val="22"/>
                <w:szCs w:val="22"/>
              </w:rPr>
            </w:pPr>
            <w:r>
              <w:rPr>
                <w:i w:val="0"/>
                <w:color w:val="000000" w:themeColor="text1"/>
                <w:sz w:val="22"/>
                <w:szCs w:val="22"/>
              </w:rPr>
              <w:t>Katalog ponujenih artiklov</w:t>
            </w:r>
            <w:r w:rsidR="00E831E9" w:rsidRPr="006F4BDE">
              <w:rPr>
                <w:i w:val="0"/>
                <w:color w:val="000000" w:themeColor="text1"/>
                <w:sz w:val="22"/>
                <w:szCs w:val="22"/>
              </w:rPr>
              <w:t xml:space="preserve"> (Priloga 4)</w:t>
            </w:r>
          </w:p>
          <w:p w14:paraId="440C32EE" w14:textId="77777777" w:rsidR="00E00175" w:rsidRDefault="00E00175" w:rsidP="00E61536">
            <w:pPr>
              <w:pStyle w:val="Glava"/>
              <w:numPr>
                <w:ilvl w:val="0"/>
                <w:numId w:val="16"/>
              </w:numPr>
              <w:tabs>
                <w:tab w:val="clear" w:pos="4536"/>
                <w:tab w:val="clear" w:pos="9072"/>
              </w:tabs>
              <w:ind w:right="502"/>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2E1929">
              <w:rPr>
                <w:i w:val="0"/>
                <w:color w:val="000000" w:themeColor="text1"/>
                <w:sz w:val="22"/>
                <w:szCs w:val="22"/>
              </w:rPr>
              <w:t>rilogi 5</w:t>
            </w:r>
            <w:r w:rsidR="00E831E9" w:rsidRPr="006F4BDE">
              <w:rPr>
                <w:i w:val="0"/>
                <w:color w:val="000000" w:themeColor="text1"/>
                <w:sz w:val="22"/>
                <w:szCs w:val="22"/>
              </w:rPr>
              <w:t xml:space="preserve"> in </w:t>
            </w:r>
            <w:r w:rsidR="002E1929">
              <w:rPr>
                <w:i w:val="0"/>
                <w:color w:val="000000" w:themeColor="text1"/>
                <w:sz w:val="22"/>
                <w:szCs w:val="22"/>
              </w:rPr>
              <w:t>6</w:t>
            </w:r>
            <w:r w:rsidRPr="006F4BDE">
              <w:rPr>
                <w:i w:val="0"/>
                <w:color w:val="000000" w:themeColor="text1"/>
                <w:sz w:val="22"/>
                <w:szCs w:val="22"/>
              </w:rPr>
              <w:t>)</w:t>
            </w:r>
          </w:p>
          <w:p w14:paraId="678EA316" w14:textId="24604CA4" w:rsidR="002E1929" w:rsidRPr="006F4BDE" w:rsidRDefault="002E1929" w:rsidP="00E61536">
            <w:pPr>
              <w:pStyle w:val="Glava"/>
              <w:numPr>
                <w:ilvl w:val="0"/>
                <w:numId w:val="16"/>
              </w:numPr>
              <w:tabs>
                <w:tab w:val="clear" w:pos="4536"/>
                <w:tab w:val="clear" w:pos="9072"/>
              </w:tabs>
              <w:ind w:right="502"/>
              <w:rPr>
                <w:i w:val="0"/>
                <w:color w:val="000000" w:themeColor="text1"/>
                <w:sz w:val="22"/>
                <w:szCs w:val="22"/>
              </w:rPr>
            </w:pPr>
            <w:r>
              <w:rPr>
                <w:i w:val="0"/>
                <w:color w:val="000000" w:themeColor="text1"/>
                <w:sz w:val="22"/>
                <w:szCs w:val="22"/>
              </w:rPr>
              <w:t>Tehnična dokumentacija (Priloga 11)</w:t>
            </w:r>
          </w:p>
        </w:tc>
      </w:tr>
    </w:tbl>
    <w:p w14:paraId="119AB502" w14:textId="77777777" w:rsidR="00E00175" w:rsidRPr="001F1894" w:rsidRDefault="00E00175" w:rsidP="00743DA5">
      <w:pPr>
        <w:ind w:left="1080" w:right="502"/>
        <w:jc w:val="both"/>
        <w:rPr>
          <w:i w:val="0"/>
          <w:sz w:val="22"/>
          <w:szCs w:val="22"/>
        </w:rPr>
      </w:pPr>
    </w:p>
    <w:p w14:paraId="771ECE29" w14:textId="77777777" w:rsidR="00E00175" w:rsidRDefault="00E00175" w:rsidP="00743DA5">
      <w:pPr>
        <w:pStyle w:val="Glava"/>
        <w:tabs>
          <w:tab w:val="clear" w:pos="4536"/>
          <w:tab w:val="clear" w:pos="9072"/>
        </w:tabs>
        <w:ind w:left="1080" w:right="502"/>
        <w:jc w:val="center"/>
        <w:rPr>
          <w:b/>
          <w:i w:val="0"/>
          <w:sz w:val="28"/>
          <w:szCs w:val="28"/>
        </w:rPr>
      </w:pPr>
    </w:p>
    <w:p w14:paraId="73D80330" w14:textId="77777777" w:rsidR="00E00175" w:rsidRDefault="00E00175" w:rsidP="00743DA5">
      <w:pPr>
        <w:ind w:right="502"/>
        <w:rPr>
          <w:b/>
          <w:i w:val="0"/>
          <w:sz w:val="28"/>
          <w:szCs w:val="28"/>
        </w:rPr>
      </w:pPr>
      <w:r>
        <w:rPr>
          <w:b/>
          <w:i w:val="0"/>
          <w:sz w:val="28"/>
          <w:szCs w:val="28"/>
        </w:rPr>
        <w:br w:type="page"/>
      </w:r>
    </w:p>
    <w:p w14:paraId="40FF31DD" w14:textId="4E0A402F" w:rsidR="00E00175" w:rsidRPr="00FF38DC" w:rsidRDefault="00E00175" w:rsidP="00743DA5">
      <w:pPr>
        <w:pStyle w:val="Glava"/>
        <w:tabs>
          <w:tab w:val="clear" w:pos="4536"/>
          <w:tab w:val="clear" w:pos="9072"/>
        </w:tabs>
        <w:ind w:left="1080" w:right="502"/>
        <w:jc w:val="right"/>
        <w:rPr>
          <w:b/>
          <w:i w:val="0"/>
          <w:sz w:val="22"/>
          <w:szCs w:val="22"/>
        </w:rPr>
      </w:pPr>
      <w:r w:rsidRPr="00B63185">
        <w:rPr>
          <w:b/>
          <w:i w:val="0"/>
          <w:sz w:val="22"/>
          <w:szCs w:val="22"/>
        </w:rPr>
        <w:lastRenderedPageBreak/>
        <w:t xml:space="preserve">PRILOGA </w:t>
      </w:r>
      <w:r w:rsidR="002E1929">
        <w:rPr>
          <w:b/>
          <w:i w:val="0"/>
          <w:sz w:val="22"/>
          <w:szCs w:val="22"/>
        </w:rPr>
        <w:t>8</w:t>
      </w:r>
    </w:p>
    <w:p w14:paraId="1928B4A5" w14:textId="77777777" w:rsidR="00E00175" w:rsidRDefault="00E00175" w:rsidP="00743DA5">
      <w:pPr>
        <w:pStyle w:val="Glava"/>
        <w:tabs>
          <w:tab w:val="clear" w:pos="4536"/>
          <w:tab w:val="clear" w:pos="9072"/>
        </w:tabs>
        <w:ind w:left="1080" w:right="502"/>
        <w:jc w:val="center"/>
        <w:rPr>
          <w:b/>
          <w:i w:val="0"/>
          <w:sz w:val="28"/>
          <w:szCs w:val="28"/>
        </w:rPr>
      </w:pPr>
    </w:p>
    <w:p w14:paraId="49A6CAC0" w14:textId="77777777" w:rsidR="00065CC6" w:rsidRPr="00FF38DC" w:rsidRDefault="00065CC6" w:rsidP="00743DA5">
      <w:pPr>
        <w:pStyle w:val="Glava"/>
        <w:tabs>
          <w:tab w:val="clear" w:pos="4536"/>
          <w:tab w:val="clear" w:pos="9072"/>
        </w:tabs>
        <w:ind w:left="1080" w:right="502"/>
        <w:jc w:val="center"/>
        <w:rPr>
          <w:b/>
          <w:i w:val="0"/>
          <w:sz w:val="28"/>
          <w:szCs w:val="28"/>
        </w:rPr>
      </w:pPr>
      <w:r>
        <w:rPr>
          <w:b/>
          <w:i w:val="0"/>
          <w:sz w:val="28"/>
          <w:szCs w:val="28"/>
        </w:rPr>
        <w:t>POOBLASTILO</w:t>
      </w:r>
      <w:r w:rsidRPr="00FF38DC">
        <w:rPr>
          <w:b/>
          <w:i w:val="0"/>
          <w:sz w:val="28"/>
          <w:szCs w:val="28"/>
        </w:rPr>
        <w:t xml:space="preserve"> PRAVNE OSEBE</w:t>
      </w:r>
    </w:p>
    <w:p w14:paraId="1EBCF30E" w14:textId="77777777" w:rsidR="00065CC6" w:rsidRPr="00FF38DC" w:rsidRDefault="00065CC6" w:rsidP="00743DA5">
      <w:pPr>
        <w:pStyle w:val="Glava"/>
        <w:tabs>
          <w:tab w:val="clear" w:pos="4536"/>
          <w:tab w:val="clear" w:pos="9072"/>
        </w:tabs>
        <w:ind w:left="1080" w:right="502"/>
        <w:jc w:val="both"/>
        <w:rPr>
          <w:i w:val="0"/>
          <w:sz w:val="22"/>
          <w:szCs w:val="22"/>
        </w:rPr>
      </w:pPr>
    </w:p>
    <w:p w14:paraId="51C5289E" w14:textId="77777777" w:rsidR="00065CC6" w:rsidRPr="00FF38DC" w:rsidRDefault="00065CC6" w:rsidP="00743DA5">
      <w:pPr>
        <w:pStyle w:val="Glava"/>
        <w:tabs>
          <w:tab w:val="clear" w:pos="4536"/>
          <w:tab w:val="clear" w:pos="9072"/>
        </w:tabs>
        <w:ind w:left="1080" w:right="502"/>
        <w:jc w:val="both"/>
        <w:rPr>
          <w:i w:val="0"/>
          <w:sz w:val="22"/>
          <w:szCs w:val="22"/>
        </w:rPr>
      </w:pPr>
    </w:p>
    <w:p w14:paraId="13B408A6" w14:textId="77777777" w:rsidR="00065CC6" w:rsidRDefault="00065CC6" w:rsidP="00743DA5">
      <w:pPr>
        <w:pStyle w:val="Glava"/>
        <w:tabs>
          <w:tab w:val="clear" w:pos="4536"/>
          <w:tab w:val="clear" w:pos="9072"/>
        </w:tabs>
        <w:ind w:left="1080" w:right="502"/>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7CBC7436" w14:textId="77777777" w:rsidR="00065CC6" w:rsidRDefault="00065CC6" w:rsidP="00743DA5">
      <w:pPr>
        <w:pStyle w:val="Glava"/>
        <w:tabs>
          <w:tab w:val="clear" w:pos="4536"/>
          <w:tab w:val="clear" w:pos="9072"/>
        </w:tabs>
        <w:ind w:left="1080" w:right="502"/>
        <w:jc w:val="both"/>
        <w:rPr>
          <w:i w:val="0"/>
          <w:sz w:val="22"/>
          <w:szCs w:val="22"/>
        </w:rPr>
      </w:pPr>
    </w:p>
    <w:p w14:paraId="64C32663" w14:textId="77777777" w:rsidR="00065CC6" w:rsidRDefault="00AD5349" w:rsidP="00743DA5">
      <w:pPr>
        <w:pStyle w:val="Glava"/>
        <w:tabs>
          <w:tab w:val="clear" w:pos="4536"/>
          <w:tab w:val="clear" w:pos="9072"/>
        </w:tabs>
        <w:ind w:left="1080" w:right="502"/>
        <w:jc w:val="both"/>
        <w:rPr>
          <w:i w:val="0"/>
          <w:sz w:val="22"/>
          <w:szCs w:val="22"/>
        </w:rPr>
      </w:pPr>
      <w:r>
        <w:rPr>
          <w:i w:val="0"/>
          <w:sz w:val="22"/>
          <w:szCs w:val="22"/>
        </w:rPr>
        <w:t>z</w:t>
      </w:r>
      <w:r w:rsidR="00065CC6">
        <w:rPr>
          <w:i w:val="0"/>
          <w:sz w:val="22"/>
          <w:szCs w:val="22"/>
        </w:rPr>
        <w:t>a nas kot ponudnika/podizvajalca z naslednjimi podatki:</w:t>
      </w:r>
    </w:p>
    <w:p w14:paraId="2DA49E06" w14:textId="77777777" w:rsidR="00065CC6" w:rsidRDefault="00065CC6" w:rsidP="00743DA5">
      <w:pPr>
        <w:pStyle w:val="Glava"/>
        <w:tabs>
          <w:tab w:val="clear" w:pos="4536"/>
          <w:tab w:val="clear" w:pos="9072"/>
        </w:tabs>
        <w:ind w:left="1080" w:right="502"/>
        <w:jc w:val="both"/>
        <w:rPr>
          <w:i w:val="0"/>
          <w:sz w:val="22"/>
          <w:szCs w:val="22"/>
        </w:rPr>
      </w:pPr>
    </w:p>
    <w:p w14:paraId="1F4F21E6" w14:textId="77777777" w:rsidR="0051758C" w:rsidRDefault="0051758C" w:rsidP="00743DA5">
      <w:pPr>
        <w:pStyle w:val="Glava"/>
        <w:tabs>
          <w:tab w:val="clear" w:pos="4536"/>
          <w:tab w:val="clear" w:pos="9072"/>
        </w:tabs>
        <w:ind w:left="1080"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2526A68C" w14:textId="77777777" w:rsidTr="00065CC6">
        <w:tc>
          <w:tcPr>
            <w:tcW w:w="3494" w:type="dxa"/>
          </w:tcPr>
          <w:p w14:paraId="39D4469A" w14:textId="77777777" w:rsidR="00065CC6" w:rsidRDefault="00065CC6" w:rsidP="00743DA5">
            <w:pPr>
              <w:pStyle w:val="Glava"/>
              <w:tabs>
                <w:tab w:val="clear" w:pos="4536"/>
                <w:tab w:val="clear" w:pos="9072"/>
              </w:tabs>
              <w:ind w:right="502"/>
              <w:jc w:val="both"/>
              <w:rPr>
                <w:i w:val="0"/>
                <w:sz w:val="22"/>
                <w:szCs w:val="22"/>
              </w:rPr>
            </w:pPr>
            <w:r>
              <w:rPr>
                <w:i w:val="0"/>
                <w:sz w:val="22"/>
                <w:szCs w:val="22"/>
              </w:rPr>
              <w:t>Polno ime podjetja</w:t>
            </w:r>
          </w:p>
        </w:tc>
        <w:tc>
          <w:tcPr>
            <w:tcW w:w="5502" w:type="dxa"/>
            <w:tcBorders>
              <w:bottom w:val="single" w:sz="4" w:space="0" w:color="auto"/>
            </w:tcBorders>
          </w:tcPr>
          <w:p w14:paraId="1FA557D1" w14:textId="77777777" w:rsidR="00065CC6" w:rsidRDefault="00065CC6" w:rsidP="00743DA5">
            <w:pPr>
              <w:pStyle w:val="Glava"/>
              <w:tabs>
                <w:tab w:val="clear" w:pos="4536"/>
                <w:tab w:val="clear" w:pos="9072"/>
              </w:tabs>
              <w:ind w:right="502"/>
              <w:jc w:val="both"/>
              <w:rPr>
                <w:i w:val="0"/>
                <w:sz w:val="22"/>
                <w:szCs w:val="22"/>
              </w:rPr>
            </w:pPr>
          </w:p>
        </w:tc>
      </w:tr>
      <w:tr w:rsidR="00065CC6" w14:paraId="074BB00D" w14:textId="77777777" w:rsidTr="00065CC6">
        <w:tc>
          <w:tcPr>
            <w:tcW w:w="3494" w:type="dxa"/>
          </w:tcPr>
          <w:p w14:paraId="56D0167C" w14:textId="77777777" w:rsidR="00065CC6" w:rsidRDefault="00065CC6" w:rsidP="00743DA5">
            <w:pPr>
              <w:pStyle w:val="Glava"/>
              <w:tabs>
                <w:tab w:val="clear" w:pos="4536"/>
                <w:tab w:val="clear" w:pos="9072"/>
              </w:tabs>
              <w:ind w:right="502"/>
              <w:jc w:val="both"/>
              <w:rPr>
                <w:i w:val="0"/>
                <w:sz w:val="22"/>
                <w:szCs w:val="22"/>
              </w:rPr>
            </w:pPr>
          </w:p>
          <w:p w14:paraId="07FB73C8" w14:textId="77777777" w:rsidR="00065CC6" w:rsidRDefault="00065CC6" w:rsidP="00743DA5">
            <w:pPr>
              <w:pStyle w:val="Glava"/>
              <w:tabs>
                <w:tab w:val="clear" w:pos="4536"/>
                <w:tab w:val="clear" w:pos="9072"/>
              </w:tabs>
              <w:ind w:right="502"/>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5495863D" w14:textId="77777777" w:rsidR="00065CC6" w:rsidRDefault="00065CC6" w:rsidP="00743DA5">
            <w:pPr>
              <w:pStyle w:val="Glava"/>
              <w:tabs>
                <w:tab w:val="clear" w:pos="4536"/>
                <w:tab w:val="clear" w:pos="9072"/>
              </w:tabs>
              <w:ind w:right="502"/>
              <w:jc w:val="both"/>
              <w:rPr>
                <w:i w:val="0"/>
                <w:sz w:val="22"/>
                <w:szCs w:val="22"/>
              </w:rPr>
            </w:pPr>
          </w:p>
        </w:tc>
      </w:tr>
      <w:tr w:rsidR="00065CC6" w14:paraId="6D40087E" w14:textId="77777777" w:rsidTr="00065CC6">
        <w:tc>
          <w:tcPr>
            <w:tcW w:w="3494" w:type="dxa"/>
          </w:tcPr>
          <w:p w14:paraId="7DAD86AF" w14:textId="77777777" w:rsidR="00065CC6" w:rsidRDefault="00065CC6" w:rsidP="00743DA5">
            <w:pPr>
              <w:pStyle w:val="Glava"/>
              <w:tabs>
                <w:tab w:val="clear" w:pos="4536"/>
                <w:tab w:val="clear" w:pos="9072"/>
              </w:tabs>
              <w:ind w:right="502"/>
              <w:jc w:val="both"/>
              <w:rPr>
                <w:i w:val="0"/>
                <w:sz w:val="22"/>
                <w:szCs w:val="22"/>
              </w:rPr>
            </w:pPr>
          </w:p>
          <w:p w14:paraId="0514EEF9" w14:textId="77777777" w:rsidR="00065CC6" w:rsidRDefault="00065CC6" w:rsidP="00743DA5">
            <w:pPr>
              <w:pStyle w:val="Glava"/>
              <w:tabs>
                <w:tab w:val="clear" w:pos="4536"/>
                <w:tab w:val="clear" w:pos="9072"/>
              </w:tabs>
              <w:ind w:right="502"/>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0F2082A1" w14:textId="77777777" w:rsidR="00065CC6" w:rsidRDefault="00065CC6" w:rsidP="00743DA5">
            <w:pPr>
              <w:pStyle w:val="Glava"/>
              <w:tabs>
                <w:tab w:val="clear" w:pos="4536"/>
                <w:tab w:val="clear" w:pos="9072"/>
              </w:tabs>
              <w:ind w:right="502"/>
              <w:jc w:val="both"/>
              <w:rPr>
                <w:i w:val="0"/>
                <w:sz w:val="22"/>
                <w:szCs w:val="22"/>
              </w:rPr>
            </w:pPr>
          </w:p>
        </w:tc>
      </w:tr>
      <w:tr w:rsidR="00065CC6" w14:paraId="0407164F" w14:textId="77777777" w:rsidTr="00065CC6">
        <w:tc>
          <w:tcPr>
            <w:tcW w:w="3494" w:type="dxa"/>
          </w:tcPr>
          <w:p w14:paraId="4C92B7D8" w14:textId="77777777" w:rsidR="00065CC6" w:rsidRDefault="00065CC6" w:rsidP="00743DA5">
            <w:pPr>
              <w:pStyle w:val="Glava"/>
              <w:tabs>
                <w:tab w:val="clear" w:pos="4536"/>
                <w:tab w:val="clear" w:pos="9072"/>
              </w:tabs>
              <w:ind w:right="502"/>
              <w:jc w:val="both"/>
              <w:rPr>
                <w:i w:val="0"/>
                <w:sz w:val="22"/>
                <w:szCs w:val="22"/>
              </w:rPr>
            </w:pPr>
          </w:p>
          <w:p w14:paraId="33A3ACDD" w14:textId="77777777" w:rsidR="00065CC6" w:rsidRDefault="00065CC6" w:rsidP="00743DA5">
            <w:pPr>
              <w:pStyle w:val="Glava"/>
              <w:tabs>
                <w:tab w:val="clear" w:pos="4536"/>
                <w:tab w:val="clear" w:pos="9072"/>
              </w:tabs>
              <w:ind w:right="502"/>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292B7A7F" w14:textId="77777777" w:rsidR="00065CC6" w:rsidRDefault="00065CC6" w:rsidP="00743DA5">
            <w:pPr>
              <w:pStyle w:val="Glava"/>
              <w:tabs>
                <w:tab w:val="clear" w:pos="4536"/>
                <w:tab w:val="clear" w:pos="9072"/>
              </w:tabs>
              <w:ind w:right="502"/>
              <w:jc w:val="both"/>
              <w:rPr>
                <w:i w:val="0"/>
                <w:sz w:val="22"/>
                <w:szCs w:val="22"/>
              </w:rPr>
            </w:pPr>
          </w:p>
        </w:tc>
      </w:tr>
    </w:tbl>
    <w:p w14:paraId="1EEF82B5" w14:textId="77777777" w:rsidR="00065CC6" w:rsidRDefault="00065CC6" w:rsidP="00743DA5">
      <w:pPr>
        <w:pStyle w:val="Glava"/>
        <w:tabs>
          <w:tab w:val="clear" w:pos="4536"/>
          <w:tab w:val="clear" w:pos="9072"/>
        </w:tabs>
        <w:ind w:left="1080" w:right="502"/>
        <w:jc w:val="both"/>
        <w:rPr>
          <w:i w:val="0"/>
          <w:sz w:val="22"/>
          <w:szCs w:val="22"/>
        </w:rPr>
      </w:pPr>
    </w:p>
    <w:p w14:paraId="65762175" w14:textId="77777777" w:rsidR="0051758C" w:rsidRDefault="0051758C" w:rsidP="00743DA5">
      <w:pPr>
        <w:pStyle w:val="Glava"/>
        <w:tabs>
          <w:tab w:val="clear" w:pos="4536"/>
          <w:tab w:val="clear" w:pos="9072"/>
        </w:tabs>
        <w:ind w:left="1080" w:right="502"/>
        <w:jc w:val="both"/>
        <w:rPr>
          <w:i w:val="0"/>
          <w:sz w:val="22"/>
          <w:szCs w:val="22"/>
        </w:rPr>
      </w:pPr>
    </w:p>
    <w:p w14:paraId="7FEE7F2F" w14:textId="77777777" w:rsidR="00BE551F" w:rsidRDefault="00BE551F" w:rsidP="00743DA5">
      <w:pPr>
        <w:pStyle w:val="Glava"/>
        <w:tabs>
          <w:tab w:val="clear" w:pos="4536"/>
          <w:tab w:val="clear" w:pos="9072"/>
        </w:tabs>
        <w:ind w:left="1080" w:right="50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7B922DAC" w14:textId="77777777" w:rsidR="0051758C" w:rsidRDefault="0051758C" w:rsidP="00743DA5">
      <w:pPr>
        <w:pStyle w:val="Glava"/>
        <w:tabs>
          <w:tab w:val="clear" w:pos="4536"/>
          <w:tab w:val="clear" w:pos="9072"/>
        </w:tabs>
        <w:ind w:left="1080" w:right="502"/>
        <w:jc w:val="both"/>
        <w:rPr>
          <w:i w:val="0"/>
          <w:sz w:val="22"/>
          <w:szCs w:val="22"/>
        </w:rPr>
      </w:pPr>
    </w:p>
    <w:p w14:paraId="31EF2C93" w14:textId="77777777" w:rsidR="00BE551F" w:rsidRDefault="00BE551F" w:rsidP="00743DA5">
      <w:pPr>
        <w:pStyle w:val="Glava"/>
        <w:tabs>
          <w:tab w:val="clear" w:pos="4536"/>
          <w:tab w:val="clear" w:pos="9072"/>
        </w:tabs>
        <w:ind w:left="1080" w:right="502"/>
        <w:jc w:val="both"/>
        <w:rPr>
          <w:i w:val="0"/>
          <w:sz w:val="22"/>
          <w:szCs w:val="22"/>
        </w:rPr>
      </w:pPr>
    </w:p>
    <w:p w14:paraId="3F8DDE71" w14:textId="77777777" w:rsidR="00065CC6" w:rsidRDefault="00065CC6" w:rsidP="00743DA5">
      <w:pPr>
        <w:pStyle w:val="Glava"/>
        <w:tabs>
          <w:tab w:val="clear" w:pos="4536"/>
          <w:tab w:val="clear" w:pos="9072"/>
        </w:tabs>
        <w:ind w:left="1080" w:right="502"/>
        <w:jc w:val="both"/>
        <w:rPr>
          <w:i w:val="0"/>
          <w:sz w:val="22"/>
          <w:szCs w:val="22"/>
        </w:rPr>
      </w:pPr>
    </w:p>
    <w:p w14:paraId="409B6320" w14:textId="77777777" w:rsidR="00065CC6" w:rsidRDefault="00065CC6" w:rsidP="00743DA5">
      <w:pPr>
        <w:ind w:right="502"/>
        <w:jc w:val="both"/>
        <w:rPr>
          <w:i w:val="0"/>
          <w:sz w:val="22"/>
          <w:szCs w:val="22"/>
        </w:rPr>
      </w:pPr>
    </w:p>
    <w:p w14:paraId="2436A6CE" w14:textId="77777777" w:rsidR="0051758C" w:rsidRDefault="0051758C" w:rsidP="00743DA5">
      <w:pPr>
        <w:ind w:right="502"/>
        <w:jc w:val="both"/>
        <w:rPr>
          <w:i w:val="0"/>
          <w:sz w:val="22"/>
          <w:szCs w:val="22"/>
        </w:rPr>
      </w:pPr>
    </w:p>
    <w:p w14:paraId="5FAA010E" w14:textId="77777777" w:rsidR="0051758C" w:rsidRDefault="0051758C" w:rsidP="00743DA5">
      <w:pPr>
        <w:ind w:right="502"/>
        <w:jc w:val="both"/>
        <w:rPr>
          <w:i w:val="0"/>
          <w:sz w:val="22"/>
          <w:szCs w:val="22"/>
        </w:rPr>
      </w:pPr>
    </w:p>
    <w:p w14:paraId="17F75639" w14:textId="77777777" w:rsidR="00BE551F" w:rsidRDefault="00BE551F" w:rsidP="00743DA5">
      <w:pPr>
        <w:ind w:right="502"/>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4"/>
        <w:gridCol w:w="1646"/>
        <w:gridCol w:w="1800"/>
        <w:gridCol w:w="4676"/>
      </w:tblGrid>
      <w:tr w:rsidR="00065CC6" w:rsidRPr="00BA6EE2" w14:paraId="6DA6F38E" w14:textId="77777777" w:rsidTr="0051758C">
        <w:tc>
          <w:tcPr>
            <w:tcW w:w="874" w:type="dxa"/>
          </w:tcPr>
          <w:p w14:paraId="06B37DE9" w14:textId="77777777" w:rsidR="00065CC6" w:rsidRPr="00BA6EE2" w:rsidRDefault="00065CC6" w:rsidP="00743DA5">
            <w:pPr>
              <w:ind w:right="502" w:hanging="54"/>
              <w:jc w:val="both"/>
              <w:rPr>
                <w:i w:val="0"/>
                <w:sz w:val="22"/>
                <w:szCs w:val="22"/>
              </w:rPr>
            </w:pPr>
            <w:r w:rsidRPr="00BA6EE2">
              <w:rPr>
                <w:i w:val="0"/>
                <w:sz w:val="22"/>
                <w:szCs w:val="22"/>
              </w:rPr>
              <w:t>Datum:</w:t>
            </w:r>
          </w:p>
        </w:tc>
        <w:tc>
          <w:tcPr>
            <w:tcW w:w="1646" w:type="dxa"/>
            <w:tcBorders>
              <w:bottom w:val="single" w:sz="4" w:space="0" w:color="auto"/>
            </w:tcBorders>
          </w:tcPr>
          <w:p w14:paraId="2EF205C6" w14:textId="77777777" w:rsidR="00065CC6" w:rsidRPr="00BA6EE2" w:rsidRDefault="00065CC6" w:rsidP="00743DA5">
            <w:pPr>
              <w:ind w:right="502" w:hanging="54"/>
              <w:jc w:val="both"/>
              <w:rPr>
                <w:i w:val="0"/>
                <w:sz w:val="22"/>
                <w:szCs w:val="22"/>
              </w:rPr>
            </w:pPr>
          </w:p>
        </w:tc>
        <w:tc>
          <w:tcPr>
            <w:tcW w:w="1800" w:type="dxa"/>
          </w:tcPr>
          <w:p w14:paraId="15D44444" w14:textId="77777777" w:rsidR="00065CC6" w:rsidRPr="00BA6EE2" w:rsidRDefault="00065CC6" w:rsidP="00743DA5">
            <w:pPr>
              <w:ind w:right="502" w:hanging="54"/>
              <w:jc w:val="both"/>
              <w:rPr>
                <w:i w:val="0"/>
                <w:sz w:val="22"/>
                <w:szCs w:val="22"/>
              </w:rPr>
            </w:pPr>
            <w:r w:rsidRPr="00BA6EE2">
              <w:rPr>
                <w:i w:val="0"/>
                <w:sz w:val="22"/>
                <w:szCs w:val="22"/>
              </w:rPr>
              <w:t xml:space="preserve">       Žig:</w:t>
            </w:r>
          </w:p>
        </w:tc>
        <w:tc>
          <w:tcPr>
            <w:tcW w:w="4676" w:type="dxa"/>
          </w:tcPr>
          <w:p w14:paraId="0B4B952F" w14:textId="77777777" w:rsidR="00065CC6" w:rsidRPr="00BA6EE2" w:rsidRDefault="00065CC6" w:rsidP="00743DA5">
            <w:pPr>
              <w:ind w:right="502" w:hanging="54"/>
              <w:jc w:val="both"/>
              <w:rPr>
                <w:i w:val="0"/>
                <w:sz w:val="22"/>
                <w:szCs w:val="22"/>
              </w:rPr>
            </w:pPr>
            <w:r w:rsidRPr="00BA6EE2">
              <w:rPr>
                <w:i w:val="0"/>
                <w:sz w:val="22"/>
                <w:szCs w:val="22"/>
              </w:rPr>
              <w:t>Ime in priimek zakonitega zastopnika:</w:t>
            </w:r>
          </w:p>
        </w:tc>
      </w:tr>
      <w:tr w:rsidR="00065CC6" w:rsidRPr="00BA6EE2" w14:paraId="31CE8EC3" w14:textId="77777777" w:rsidTr="0051758C">
        <w:tc>
          <w:tcPr>
            <w:tcW w:w="874" w:type="dxa"/>
          </w:tcPr>
          <w:p w14:paraId="38DA735E" w14:textId="77777777" w:rsidR="00065CC6" w:rsidRPr="00BA6EE2" w:rsidRDefault="00065CC6" w:rsidP="00743DA5">
            <w:pPr>
              <w:ind w:right="502" w:hanging="54"/>
              <w:jc w:val="both"/>
              <w:rPr>
                <w:i w:val="0"/>
                <w:sz w:val="22"/>
                <w:szCs w:val="22"/>
              </w:rPr>
            </w:pPr>
          </w:p>
        </w:tc>
        <w:tc>
          <w:tcPr>
            <w:tcW w:w="1646" w:type="dxa"/>
            <w:tcBorders>
              <w:top w:val="single" w:sz="4" w:space="0" w:color="auto"/>
            </w:tcBorders>
          </w:tcPr>
          <w:p w14:paraId="2F889C77" w14:textId="77777777" w:rsidR="00065CC6" w:rsidRPr="00BA6EE2" w:rsidRDefault="00065CC6" w:rsidP="00743DA5">
            <w:pPr>
              <w:ind w:right="502" w:hanging="54"/>
              <w:jc w:val="both"/>
              <w:rPr>
                <w:i w:val="0"/>
                <w:sz w:val="22"/>
                <w:szCs w:val="22"/>
              </w:rPr>
            </w:pPr>
          </w:p>
        </w:tc>
        <w:tc>
          <w:tcPr>
            <w:tcW w:w="1800" w:type="dxa"/>
          </w:tcPr>
          <w:p w14:paraId="26E7475D" w14:textId="77777777" w:rsidR="00065CC6" w:rsidRPr="00BA6EE2" w:rsidRDefault="00065CC6" w:rsidP="00743DA5">
            <w:pPr>
              <w:ind w:right="502" w:hanging="54"/>
              <w:jc w:val="both"/>
              <w:rPr>
                <w:i w:val="0"/>
                <w:sz w:val="22"/>
                <w:szCs w:val="22"/>
              </w:rPr>
            </w:pPr>
          </w:p>
        </w:tc>
        <w:tc>
          <w:tcPr>
            <w:tcW w:w="4676" w:type="dxa"/>
            <w:tcBorders>
              <w:bottom w:val="single" w:sz="4" w:space="0" w:color="auto"/>
            </w:tcBorders>
          </w:tcPr>
          <w:p w14:paraId="11A9953A" w14:textId="77777777" w:rsidR="00065CC6" w:rsidRPr="00BA6EE2" w:rsidRDefault="00065CC6" w:rsidP="00743DA5">
            <w:pPr>
              <w:ind w:right="502" w:hanging="54"/>
              <w:jc w:val="both"/>
              <w:rPr>
                <w:i w:val="0"/>
                <w:sz w:val="22"/>
                <w:szCs w:val="22"/>
              </w:rPr>
            </w:pPr>
          </w:p>
        </w:tc>
      </w:tr>
      <w:tr w:rsidR="00065CC6" w:rsidRPr="00BA6EE2" w14:paraId="3DEA8D1B" w14:textId="77777777" w:rsidTr="0051758C">
        <w:tc>
          <w:tcPr>
            <w:tcW w:w="874" w:type="dxa"/>
          </w:tcPr>
          <w:p w14:paraId="5C47AD9F" w14:textId="77777777" w:rsidR="00065CC6" w:rsidRPr="00BA6EE2" w:rsidRDefault="00065CC6" w:rsidP="00743DA5">
            <w:pPr>
              <w:ind w:right="502" w:hanging="54"/>
              <w:jc w:val="both"/>
              <w:rPr>
                <w:i w:val="0"/>
                <w:sz w:val="22"/>
                <w:szCs w:val="22"/>
              </w:rPr>
            </w:pPr>
          </w:p>
        </w:tc>
        <w:tc>
          <w:tcPr>
            <w:tcW w:w="1646" w:type="dxa"/>
          </w:tcPr>
          <w:p w14:paraId="44DCA459" w14:textId="77777777" w:rsidR="00065CC6" w:rsidRPr="00BA6EE2" w:rsidRDefault="00065CC6" w:rsidP="00743DA5">
            <w:pPr>
              <w:ind w:right="502" w:hanging="54"/>
              <w:jc w:val="both"/>
              <w:rPr>
                <w:i w:val="0"/>
                <w:sz w:val="22"/>
                <w:szCs w:val="22"/>
              </w:rPr>
            </w:pPr>
          </w:p>
        </w:tc>
        <w:tc>
          <w:tcPr>
            <w:tcW w:w="1800" w:type="dxa"/>
          </w:tcPr>
          <w:p w14:paraId="5F99C046" w14:textId="77777777" w:rsidR="00065CC6" w:rsidRPr="00BA6EE2" w:rsidRDefault="00065CC6" w:rsidP="00743DA5">
            <w:pPr>
              <w:ind w:right="502" w:hanging="54"/>
              <w:jc w:val="both"/>
              <w:rPr>
                <w:i w:val="0"/>
                <w:sz w:val="22"/>
                <w:szCs w:val="22"/>
              </w:rPr>
            </w:pPr>
          </w:p>
        </w:tc>
        <w:tc>
          <w:tcPr>
            <w:tcW w:w="4676" w:type="dxa"/>
            <w:tcBorders>
              <w:top w:val="single" w:sz="4" w:space="0" w:color="auto"/>
            </w:tcBorders>
          </w:tcPr>
          <w:p w14:paraId="28722462" w14:textId="77777777" w:rsidR="00065CC6" w:rsidRPr="00BA6EE2" w:rsidRDefault="00065CC6" w:rsidP="00743DA5">
            <w:pPr>
              <w:ind w:right="502" w:hanging="54"/>
              <w:jc w:val="both"/>
              <w:rPr>
                <w:i w:val="0"/>
                <w:sz w:val="22"/>
                <w:szCs w:val="22"/>
              </w:rPr>
            </w:pPr>
          </w:p>
        </w:tc>
      </w:tr>
      <w:tr w:rsidR="00065CC6" w14:paraId="07ED78C2" w14:textId="77777777" w:rsidTr="0051758C">
        <w:tc>
          <w:tcPr>
            <w:tcW w:w="874" w:type="dxa"/>
          </w:tcPr>
          <w:p w14:paraId="6A3425EA" w14:textId="77777777" w:rsidR="00065CC6" w:rsidRPr="00BA6EE2" w:rsidRDefault="00065CC6" w:rsidP="00743DA5">
            <w:pPr>
              <w:ind w:right="502"/>
              <w:jc w:val="both"/>
              <w:rPr>
                <w:i w:val="0"/>
                <w:sz w:val="22"/>
                <w:szCs w:val="22"/>
              </w:rPr>
            </w:pPr>
          </w:p>
        </w:tc>
        <w:tc>
          <w:tcPr>
            <w:tcW w:w="1646" w:type="dxa"/>
          </w:tcPr>
          <w:p w14:paraId="6D9F6B6E" w14:textId="77777777" w:rsidR="00065CC6" w:rsidRPr="00BA6EE2" w:rsidRDefault="00065CC6" w:rsidP="00743DA5">
            <w:pPr>
              <w:ind w:right="502"/>
              <w:jc w:val="both"/>
              <w:rPr>
                <w:i w:val="0"/>
                <w:sz w:val="22"/>
                <w:szCs w:val="22"/>
              </w:rPr>
            </w:pPr>
          </w:p>
        </w:tc>
        <w:tc>
          <w:tcPr>
            <w:tcW w:w="1800" w:type="dxa"/>
          </w:tcPr>
          <w:p w14:paraId="17E94A9B" w14:textId="77777777" w:rsidR="00065CC6" w:rsidRPr="00BA6EE2" w:rsidRDefault="00065CC6" w:rsidP="00743DA5">
            <w:pPr>
              <w:ind w:right="502"/>
              <w:jc w:val="both"/>
              <w:rPr>
                <w:i w:val="0"/>
                <w:sz w:val="22"/>
                <w:szCs w:val="22"/>
              </w:rPr>
            </w:pPr>
          </w:p>
        </w:tc>
        <w:tc>
          <w:tcPr>
            <w:tcW w:w="4676" w:type="dxa"/>
          </w:tcPr>
          <w:p w14:paraId="6BDFE8A8" w14:textId="77777777" w:rsidR="00065CC6" w:rsidRDefault="00065CC6" w:rsidP="00743DA5">
            <w:pPr>
              <w:ind w:right="502"/>
              <w:jc w:val="both"/>
              <w:rPr>
                <w:i w:val="0"/>
                <w:sz w:val="22"/>
                <w:szCs w:val="22"/>
              </w:rPr>
            </w:pPr>
            <w:r w:rsidRPr="00BA6EE2">
              <w:rPr>
                <w:i w:val="0"/>
                <w:sz w:val="22"/>
                <w:szCs w:val="22"/>
              </w:rPr>
              <w:t xml:space="preserve">                        (podpis)</w:t>
            </w:r>
          </w:p>
        </w:tc>
      </w:tr>
    </w:tbl>
    <w:p w14:paraId="3C3E6A8A" w14:textId="77777777" w:rsidR="00065CC6" w:rsidRDefault="00065CC6" w:rsidP="00743DA5">
      <w:pPr>
        <w:ind w:left="1080" w:right="502"/>
        <w:jc w:val="both"/>
        <w:rPr>
          <w:i w:val="0"/>
          <w:sz w:val="22"/>
          <w:szCs w:val="22"/>
        </w:rPr>
      </w:pPr>
    </w:p>
    <w:p w14:paraId="418A1596" w14:textId="77777777" w:rsidR="00065CC6" w:rsidRDefault="00065CC6" w:rsidP="00743DA5">
      <w:pPr>
        <w:ind w:right="502"/>
        <w:jc w:val="both"/>
        <w:rPr>
          <w:i w:val="0"/>
          <w:sz w:val="22"/>
          <w:szCs w:val="22"/>
        </w:rPr>
      </w:pPr>
    </w:p>
    <w:p w14:paraId="696AF315" w14:textId="77777777" w:rsidR="00065CC6" w:rsidRDefault="00065CC6" w:rsidP="00743DA5">
      <w:pPr>
        <w:ind w:right="502"/>
        <w:jc w:val="both"/>
        <w:rPr>
          <w:i w:val="0"/>
          <w:sz w:val="22"/>
          <w:szCs w:val="22"/>
        </w:rPr>
      </w:pPr>
    </w:p>
    <w:p w14:paraId="46FC536E" w14:textId="77777777" w:rsidR="00065CC6" w:rsidRDefault="00065CC6" w:rsidP="00743DA5">
      <w:pPr>
        <w:ind w:right="502" w:firstLine="1134"/>
        <w:jc w:val="both"/>
        <w:rPr>
          <w:i w:val="0"/>
          <w:sz w:val="18"/>
          <w:szCs w:val="18"/>
        </w:rPr>
      </w:pPr>
    </w:p>
    <w:p w14:paraId="591984E4" w14:textId="77777777" w:rsidR="00065CC6" w:rsidRDefault="00065CC6" w:rsidP="00743DA5">
      <w:pPr>
        <w:ind w:right="502" w:firstLine="1134"/>
        <w:jc w:val="both"/>
        <w:rPr>
          <w:i w:val="0"/>
          <w:sz w:val="18"/>
          <w:szCs w:val="18"/>
        </w:rPr>
      </w:pPr>
    </w:p>
    <w:p w14:paraId="430C082D" w14:textId="77777777" w:rsidR="00065CC6" w:rsidRDefault="00065CC6" w:rsidP="00743DA5">
      <w:pPr>
        <w:ind w:right="502" w:firstLine="1134"/>
        <w:jc w:val="both"/>
        <w:rPr>
          <w:i w:val="0"/>
          <w:sz w:val="18"/>
          <w:szCs w:val="18"/>
        </w:rPr>
      </w:pPr>
    </w:p>
    <w:p w14:paraId="3FA28F06" w14:textId="77777777" w:rsidR="0051758C" w:rsidRDefault="0051758C" w:rsidP="00743DA5">
      <w:pPr>
        <w:ind w:right="502" w:firstLine="1134"/>
        <w:jc w:val="both"/>
        <w:rPr>
          <w:i w:val="0"/>
          <w:sz w:val="18"/>
          <w:szCs w:val="18"/>
        </w:rPr>
      </w:pPr>
    </w:p>
    <w:p w14:paraId="5A55A980" w14:textId="77777777" w:rsidR="0051758C" w:rsidRDefault="0051758C" w:rsidP="00743DA5">
      <w:pPr>
        <w:ind w:right="502" w:firstLine="1134"/>
        <w:jc w:val="both"/>
        <w:rPr>
          <w:i w:val="0"/>
          <w:sz w:val="18"/>
          <w:szCs w:val="18"/>
        </w:rPr>
      </w:pPr>
    </w:p>
    <w:p w14:paraId="235488EA" w14:textId="77777777" w:rsidR="0051758C" w:rsidRDefault="0051758C" w:rsidP="00743DA5">
      <w:pPr>
        <w:ind w:right="502" w:firstLine="1134"/>
        <w:jc w:val="both"/>
        <w:rPr>
          <w:i w:val="0"/>
          <w:sz w:val="18"/>
          <w:szCs w:val="18"/>
        </w:rPr>
      </w:pPr>
    </w:p>
    <w:p w14:paraId="7D1544AF" w14:textId="77777777" w:rsidR="00B63185" w:rsidRDefault="00B63185" w:rsidP="00743DA5">
      <w:pPr>
        <w:ind w:right="502" w:firstLine="1134"/>
        <w:jc w:val="both"/>
        <w:rPr>
          <w:i w:val="0"/>
          <w:sz w:val="18"/>
          <w:szCs w:val="18"/>
        </w:rPr>
      </w:pPr>
    </w:p>
    <w:p w14:paraId="33F8D8F3" w14:textId="77777777" w:rsidR="00B63185" w:rsidRDefault="00B63185" w:rsidP="00743DA5">
      <w:pPr>
        <w:ind w:right="502" w:firstLine="1134"/>
        <w:jc w:val="both"/>
        <w:rPr>
          <w:i w:val="0"/>
          <w:sz w:val="18"/>
          <w:szCs w:val="18"/>
        </w:rPr>
      </w:pPr>
    </w:p>
    <w:p w14:paraId="6CA7A0FD" w14:textId="77777777" w:rsidR="00B63185" w:rsidRDefault="00B63185" w:rsidP="00743DA5">
      <w:pPr>
        <w:ind w:right="502" w:firstLine="1134"/>
        <w:jc w:val="both"/>
        <w:rPr>
          <w:i w:val="0"/>
          <w:sz w:val="18"/>
          <w:szCs w:val="18"/>
        </w:rPr>
      </w:pPr>
    </w:p>
    <w:p w14:paraId="75D80B62" w14:textId="77777777" w:rsidR="00B63185" w:rsidRDefault="00B63185" w:rsidP="00743DA5">
      <w:pPr>
        <w:ind w:right="502" w:firstLine="1134"/>
        <w:jc w:val="both"/>
        <w:rPr>
          <w:i w:val="0"/>
          <w:sz w:val="18"/>
          <w:szCs w:val="18"/>
        </w:rPr>
      </w:pPr>
    </w:p>
    <w:p w14:paraId="7C39AA01" w14:textId="77777777" w:rsidR="00B63185" w:rsidRDefault="00B63185" w:rsidP="00743DA5">
      <w:pPr>
        <w:ind w:right="502" w:firstLine="1134"/>
        <w:jc w:val="both"/>
        <w:rPr>
          <w:i w:val="0"/>
          <w:sz w:val="18"/>
          <w:szCs w:val="18"/>
        </w:rPr>
      </w:pPr>
    </w:p>
    <w:p w14:paraId="4B3BEEDC" w14:textId="77777777" w:rsidR="00B63185" w:rsidRDefault="00B63185" w:rsidP="00743DA5">
      <w:pPr>
        <w:ind w:right="502" w:firstLine="1134"/>
        <w:jc w:val="both"/>
        <w:rPr>
          <w:i w:val="0"/>
          <w:sz w:val="18"/>
          <w:szCs w:val="18"/>
        </w:rPr>
      </w:pPr>
    </w:p>
    <w:p w14:paraId="5547498F" w14:textId="77777777" w:rsidR="00B63185" w:rsidRDefault="00B63185" w:rsidP="00743DA5">
      <w:pPr>
        <w:ind w:right="502" w:firstLine="1134"/>
        <w:jc w:val="both"/>
        <w:rPr>
          <w:i w:val="0"/>
          <w:sz w:val="18"/>
          <w:szCs w:val="18"/>
        </w:rPr>
      </w:pPr>
    </w:p>
    <w:p w14:paraId="2ADDD269" w14:textId="77777777" w:rsidR="0051758C" w:rsidRDefault="0051758C" w:rsidP="00743DA5">
      <w:pPr>
        <w:ind w:right="502"/>
        <w:jc w:val="both"/>
        <w:rPr>
          <w:i w:val="0"/>
          <w:sz w:val="18"/>
          <w:szCs w:val="18"/>
        </w:rPr>
      </w:pPr>
    </w:p>
    <w:p w14:paraId="1ADDC95C" w14:textId="77777777" w:rsidR="0051758C" w:rsidRDefault="0051758C" w:rsidP="00743DA5">
      <w:pPr>
        <w:ind w:right="502" w:firstLine="1134"/>
        <w:jc w:val="both"/>
        <w:rPr>
          <w:i w:val="0"/>
          <w:sz w:val="18"/>
          <w:szCs w:val="18"/>
        </w:rPr>
      </w:pPr>
    </w:p>
    <w:p w14:paraId="49827F46" w14:textId="77777777" w:rsidR="00065CC6" w:rsidRPr="00065CC6" w:rsidRDefault="00065CC6" w:rsidP="00743DA5">
      <w:pPr>
        <w:ind w:right="502" w:firstLine="1134"/>
        <w:jc w:val="both"/>
        <w:rPr>
          <w:i w:val="0"/>
          <w:sz w:val="18"/>
          <w:szCs w:val="18"/>
        </w:rPr>
      </w:pPr>
      <w:r w:rsidRPr="00065CC6">
        <w:rPr>
          <w:i w:val="0"/>
          <w:sz w:val="18"/>
          <w:szCs w:val="18"/>
        </w:rPr>
        <w:t>NAVODILO:</w:t>
      </w:r>
    </w:p>
    <w:p w14:paraId="2E598AC1" w14:textId="77777777" w:rsidR="00065CC6" w:rsidRPr="00065CC6" w:rsidRDefault="00065CC6" w:rsidP="00743DA5">
      <w:pPr>
        <w:ind w:right="502" w:firstLine="1134"/>
        <w:jc w:val="both"/>
        <w:rPr>
          <w:i w:val="0"/>
          <w:sz w:val="18"/>
          <w:szCs w:val="18"/>
        </w:rPr>
      </w:pPr>
      <w:r w:rsidRPr="00CB3185">
        <w:rPr>
          <w:i w:val="0"/>
          <w:sz w:val="18"/>
          <w:szCs w:val="18"/>
        </w:rPr>
        <w:t>Ta obrazec se izpolni, žigosa in podpiše.</w:t>
      </w:r>
    </w:p>
    <w:p w14:paraId="3C2CDE4A" w14:textId="77777777" w:rsidR="00065CC6" w:rsidRPr="00065CC6" w:rsidRDefault="00065CC6" w:rsidP="00743DA5">
      <w:pPr>
        <w:ind w:left="1134" w:right="502"/>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20587DFF" w14:textId="77777777" w:rsidR="00BE551F" w:rsidRDefault="00BE551F" w:rsidP="00743DA5">
      <w:pPr>
        <w:pStyle w:val="Glava"/>
        <w:tabs>
          <w:tab w:val="clear" w:pos="4536"/>
          <w:tab w:val="clear" w:pos="9072"/>
        </w:tabs>
        <w:ind w:right="502"/>
        <w:rPr>
          <w:b/>
          <w:i w:val="0"/>
          <w:sz w:val="22"/>
          <w:szCs w:val="22"/>
        </w:rPr>
      </w:pPr>
    </w:p>
    <w:p w14:paraId="7DE6738E" w14:textId="77777777" w:rsidR="00BE551F" w:rsidRDefault="00BE551F" w:rsidP="00743DA5">
      <w:pPr>
        <w:pStyle w:val="Glava"/>
        <w:tabs>
          <w:tab w:val="clear" w:pos="4536"/>
          <w:tab w:val="clear" w:pos="9072"/>
        </w:tabs>
        <w:ind w:left="8496" w:right="502"/>
        <w:rPr>
          <w:b/>
          <w:i w:val="0"/>
          <w:sz w:val="22"/>
          <w:szCs w:val="22"/>
        </w:rPr>
      </w:pPr>
    </w:p>
    <w:p w14:paraId="0CEBF936" w14:textId="77777777" w:rsidR="009E3C49" w:rsidRDefault="009E3C49" w:rsidP="00743DA5">
      <w:pPr>
        <w:pStyle w:val="Glava"/>
        <w:tabs>
          <w:tab w:val="clear" w:pos="4536"/>
          <w:tab w:val="clear" w:pos="9072"/>
        </w:tabs>
        <w:ind w:left="8496" w:right="502"/>
        <w:rPr>
          <w:b/>
          <w:i w:val="0"/>
          <w:sz w:val="22"/>
          <w:szCs w:val="22"/>
        </w:rPr>
      </w:pPr>
    </w:p>
    <w:p w14:paraId="53C45260" w14:textId="77777777" w:rsidR="00AD5349" w:rsidRDefault="006E4B7E" w:rsidP="00743DA5">
      <w:pPr>
        <w:pStyle w:val="Glava"/>
        <w:tabs>
          <w:tab w:val="clear" w:pos="4536"/>
          <w:tab w:val="clear" w:pos="9072"/>
        </w:tabs>
        <w:ind w:left="8496" w:right="502"/>
        <w:rPr>
          <w:b/>
          <w:i w:val="0"/>
          <w:sz w:val="22"/>
          <w:szCs w:val="22"/>
        </w:rPr>
      </w:pPr>
      <w:r>
        <w:rPr>
          <w:b/>
          <w:i w:val="0"/>
          <w:sz w:val="22"/>
          <w:szCs w:val="22"/>
        </w:rPr>
        <w:t xml:space="preserve">     </w:t>
      </w:r>
    </w:p>
    <w:p w14:paraId="2D990AD6" w14:textId="18D8FE3D" w:rsidR="00065CC6" w:rsidRDefault="004A7BAD" w:rsidP="00696BD4">
      <w:pPr>
        <w:pStyle w:val="Glava"/>
        <w:tabs>
          <w:tab w:val="clear" w:pos="4536"/>
          <w:tab w:val="clear" w:pos="9072"/>
        </w:tabs>
        <w:ind w:left="8647" w:right="502"/>
        <w:jc w:val="right"/>
        <w:rPr>
          <w:b/>
          <w:i w:val="0"/>
          <w:sz w:val="22"/>
          <w:szCs w:val="22"/>
        </w:rPr>
      </w:pPr>
      <w:r w:rsidRPr="00B63185">
        <w:rPr>
          <w:b/>
          <w:i w:val="0"/>
          <w:sz w:val="22"/>
          <w:szCs w:val="22"/>
        </w:rPr>
        <w:lastRenderedPageBreak/>
        <w:t xml:space="preserve">PRILOGA </w:t>
      </w:r>
      <w:r w:rsidR="002E1929">
        <w:rPr>
          <w:b/>
          <w:i w:val="0"/>
          <w:sz w:val="22"/>
          <w:szCs w:val="22"/>
        </w:rPr>
        <w:t>9</w:t>
      </w:r>
    </w:p>
    <w:p w14:paraId="6341850A" w14:textId="77777777" w:rsidR="00233366" w:rsidRPr="0079325B" w:rsidRDefault="00233366" w:rsidP="00743DA5">
      <w:pPr>
        <w:pStyle w:val="Glava"/>
        <w:tabs>
          <w:tab w:val="clear" w:pos="4536"/>
          <w:tab w:val="clear" w:pos="9072"/>
        </w:tabs>
        <w:ind w:right="502"/>
        <w:jc w:val="both"/>
        <w:rPr>
          <w:i w:val="0"/>
          <w:sz w:val="22"/>
          <w:szCs w:val="22"/>
        </w:rPr>
      </w:pPr>
    </w:p>
    <w:tbl>
      <w:tblPr>
        <w:tblW w:w="8168" w:type="dxa"/>
        <w:tblInd w:w="993" w:type="dxa"/>
        <w:tblLook w:val="01E0" w:firstRow="1" w:lastRow="1" w:firstColumn="1" w:lastColumn="1" w:noHBand="0" w:noVBand="0"/>
      </w:tblPr>
      <w:tblGrid>
        <w:gridCol w:w="2116"/>
        <w:gridCol w:w="6052"/>
      </w:tblGrid>
      <w:tr w:rsidR="00233366" w:rsidRPr="00FF38DC" w14:paraId="32E4B065" w14:textId="77777777" w:rsidTr="00D77475">
        <w:trPr>
          <w:trHeight w:val="293"/>
        </w:trPr>
        <w:tc>
          <w:tcPr>
            <w:tcW w:w="2116" w:type="dxa"/>
            <w:vMerge w:val="restart"/>
          </w:tcPr>
          <w:p w14:paraId="6399AD8B"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Gospodarski subjekt</w:t>
            </w:r>
            <w:r w:rsidRPr="00FF38DC">
              <w:rPr>
                <w:i w:val="0"/>
                <w:sz w:val="22"/>
                <w:szCs w:val="22"/>
              </w:rPr>
              <w:t>:</w:t>
            </w:r>
          </w:p>
        </w:tc>
        <w:tc>
          <w:tcPr>
            <w:tcW w:w="6052" w:type="dxa"/>
            <w:tcBorders>
              <w:bottom w:val="single" w:sz="4" w:space="0" w:color="auto"/>
            </w:tcBorders>
          </w:tcPr>
          <w:p w14:paraId="19A39054"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1B6E5A31" w14:textId="77777777" w:rsidTr="00D77475">
        <w:trPr>
          <w:trHeight w:val="307"/>
        </w:trPr>
        <w:tc>
          <w:tcPr>
            <w:tcW w:w="2116" w:type="dxa"/>
            <w:vMerge/>
          </w:tcPr>
          <w:p w14:paraId="0A4FF048"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37C1A89D" w14:textId="77777777" w:rsidR="00233366" w:rsidRPr="00FF38DC" w:rsidRDefault="00233366" w:rsidP="00743DA5">
            <w:pPr>
              <w:pStyle w:val="Glava"/>
              <w:tabs>
                <w:tab w:val="clear" w:pos="4536"/>
                <w:tab w:val="clear" w:pos="9072"/>
              </w:tabs>
              <w:ind w:right="502"/>
              <w:jc w:val="both"/>
              <w:rPr>
                <w:i w:val="0"/>
                <w:szCs w:val="24"/>
              </w:rPr>
            </w:pPr>
          </w:p>
        </w:tc>
      </w:tr>
      <w:tr w:rsidR="00233366" w:rsidRPr="00FF38DC" w14:paraId="0B76E050" w14:textId="77777777" w:rsidTr="00D77475">
        <w:trPr>
          <w:trHeight w:val="307"/>
        </w:trPr>
        <w:tc>
          <w:tcPr>
            <w:tcW w:w="2116" w:type="dxa"/>
            <w:vMerge/>
          </w:tcPr>
          <w:p w14:paraId="7386C464" w14:textId="77777777" w:rsidR="00233366" w:rsidRPr="00FF38DC" w:rsidRDefault="00233366" w:rsidP="00743DA5">
            <w:pPr>
              <w:pStyle w:val="Glava"/>
              <w:tabs>
                <w:tab w:val="clear" w:pos="4536"/>
                <w:tab w:val="clear" w:pos="9072"/>
              </w:tabs>
              <w:ind w:right="502"/>
              <w:jc w:val="both"/>
              <w:rPr>
                <w:i w:val="0"/>
                <w:sz w:val="22"/>
                <w:szCs w:val="22"/>
              </w:rPr>
            </w:pPr>
          </w:p>
        </w:tc>
        <w:tc>
          <w:tcPr>
            <w:tcW w:w="6052" w:type="dxa"/>
            <w:tcBorders>
              <w:top w:val="single" w:sz="4" w:space="0" w:color="auto"/>
              <w:bottom w:val="single" w:sz="4" w:space="0" w:color="auto"/>
            </w:tcBorders>
          </w:tcPr>
          <w:p w14:paraId="1429322F" w14:textId="77777777" w:rsidR="00233366" w:rsidRPr="00FF38DC" w:rsidRDefault="00233366" w:rsidP="00743DA5">
            <w:pPr>
              <w:pStyle w:val="Glava"/>
              <w:tabs>
                <w:tab w:val="clear" w:pos="4536"/>
                <w:tab w:val="clear" w:pos="9072"/>
              </w:tabs>
              <w:ind w:right="502"/>
              <w:jc w:val="both"/>
              <w:rPr>
                <w:i w:val="0"/>
                <w:szCs w:val="24"/>
              </w:rPr>
            </w:pPr>
          </w:p>
        </w:tc>
      </w:tr>
    </w:tbl>
    <w:p w14:paraId="6A88091E" w14:textId="77777777" w:rsidR="00233366" w:rsidRDefault="00233366" w:rsidP="00743DA5">
      <w:pPr>
        <w:pStyle w:val="Glava"/>
        <w:tabs>
          <w:tab w:val="clear" w:pos="4536"/>
          <w:tab w:val="clear" w:pos="9072"/>
          <w:tab w:val="left" w:pos="2523"/>
        </w:tabs>
        <w:ind w:right="502"/>
        <w:rPr>
          <w:b/>
          <w:i w:val="0"/>
          <w:sz w:val="22"/>
          <w:szCs w:val="22"/>
        </w:rPr>
      </w:pPr>
    </w:p>
    <w:p w14:paraId="7FD2BC9B" w14:textId="77777777" w:rsidR="00233366" w:rsidRPr="00FF38DC" w:rsidRDefault="00233366" w:rsidP="00743DA5">
      <w:pPr>
        <w:pStyle w:val="Glava"/>
        <w:tabs>
          <w:tab w:val="clear" w:pos="4536"/>
          <w:tab w:val="clear" w:pos="9072"/>
          <w:tab w:val="left" w:pos="2523"/>
        </w:tabs>
        <w:ind w:right="502"/>
        <w:rPr>
          <w:b/>
          <w:i w:val="0"/>
          <w:sz w:val="22"/>
          <w:szCs w:val="22"/>
        </w:rPr>
      </w:pPr>
    </w:p>
    <w:p w14:paraId="529A780D" w14:textId="77777777" w:rsidR="00233366" w:rsidRPr="00E23471" w:rsidRDefault="00233366" w:rsidP="00743DA5">
      <w:pPr>
        <w:pStyle w:val="Glava"/>
        <w:tabs>
          <w:tab w:val="clear" w:pos="4536"/>
          <w:tab w:val="clear" w:pos="9072"/>
        </w:tabs>
        <w:ind w:left="1080" w:right="502"/>
        <w:jc w:val="center"/>
        <w:rPr>
          <w:b/>
          <w:i w:val="0"/>
          <w:sz w:val="28"/>
          <w:szCs w:val="28"/>
        </w:rPr>
      </w:pPr>
      <w:r w:rsidRPr="00E23471">
        <w:rPr>
          <w:b/>
          <w:i w:val="0"/>
          <w:sz w:val="28"/>
          <w:szCs w:val="28"/>
        </w:rPr>
        <w:t>POOBLASTILO FIZIČNE OSEBE</w:t>
      </w:r>
    </w:p>
    <w:p w14:paraId="0AFC5A60" w14:textId="77777777" w:rsidR="00233366" w:rsidRPr="00600D75" w:rsidRDefault="00233366" w:rsidP="00743DA5">
      <w:pPr>
        <w:pStyle w:val="Glava"/>
        <w:tabs>
          <w:tab w:val="clear" w:pos="4536"/>
          <w:tab w:val="clear" w:pos="9072"/>
        </w:tabs>
        <w:ind w:left="1080" w:right="502"/>
        <w:jc w:val="right"/>
        <w:rPr>
          <w:b/>
          <w:i w:val="0"/>
          <w:sz w:val="22"/>
          <w:szCs w:val="22"/>
        </w:rPr>
      </w:pPr>
    </w:p>
    <w:p w14:paraId="0E23CB93" w14:textId="77777777" w:rsidR="00233366" w:rsidRDefault="00233366" w:rsidP="00743DA5">
      <w:pPr>
        <w:pStyle w:val="Glava"/>
        <w:tabs>
          <w:tab w:val="clear" w:pos="4536"/>
          <w:tab w:val="clear" w:pos="9072"/>
        </w:tabs>
        <w:ind w:left="1080" w:right="502"/>
        <w:jc w:val="both"/>
        <w:rPr>
          <w:i w:val="0"/>
          <w:sz w:val="22"/>
          <w:szCs w:val="22"/>
        </w:rPr>
      </w:pPr>
    </w:p>
    <w:p w14:paraId="0E4590CF" w14:textId="77777777" w:rsidR="00233366" w:rsidRDefault="00233366" w:rsidP="00743DA5">
      <w:pPr>
        <w:pStyle w:val="Glava"/>
        <w:tabs>
          <w:tab w:val="clear" w:pos="4536"/>
          <w:tab w:val="clear" w:pos="9072"/>
        </w:tabs>
        <w:ind w:left="1080" w:right="502"/>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w:t>
      </w:r>
      <w:r w:rsidR="00994E27">
        <w:rPr>
          <w:i w:val="0"/>
          <w:sz w:val="22"/>
          <w:szCs w:val="22"/>
        </w:rPr>
        <w:t xml:space="preserve"> oddaje javnega naročila, </w:t>
      </w:r>
      <w:r>
        <w:rPr>
          <w:i w:val="0"/>
          <w:sz w:val="22"/>
          <w:szCs w:val="22"/>
        </w:rPr>
        <w:t>od Ministrstva za pravosodje pridobi potrdilo iz kazenske evidence fizičnih oseb.</w:t>
      </w:r>
    </w:p>
    <w:p w14:paraId="1DD116D7" w14:textId="77777777" w:rsidR="00233366" w:rsidRDefault="00233366" w:rsidP="00743DA5">
      <w:pPr>
        <w:pStyle w:val="Glava"/>
        <w:tabs>
          <w:tab w:val="clear" w:pos="4536"/>
          <w:tab w:val="clear" w:pos="9072"/>
        </w:tabs>
        <w:ind w:left="1080" w:right="502"/>
        <w:jc w:val="both"/>
        <w:rPr>
          <w:i w:val="0"/>
          <w:sz w:val="22"/>
          <w:szCs w:val="22"/>
        </w:rPr>
      </w:pPr>
    </w:p>
    <w:p w14:paraId="7965EE13"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Moji osebni podatki so:</w:t>
      </w:r>
    </w:p>
    <w:p w14:paraId="566B430A" w14:textId="77777777" w:rsidR="00233366" w:rsidRPr="00FF38DC" w:rsidRDefault="00233366" w:rsidP="00743DA5">
      <w:pPr>
        <w:pStyle w:val="Glava"/>
        <w:tabs>
          <w:tab w:val="clear" w:pos="4536"/>
          <w:tab w:val="clear" w:pos="9072"/>
        </w:tabs>
        <w:ind w:left="1080" w:right="502"/>
        <w:jc w:val="both"/>
        <w:rPr>
          <w:i w:val="0"/>
          <w:sz w:val="22"/>
          <w:szCs w:val="22"/>
        </w:rPr>
      </w:pPr>
    </w:p>
    <w:tbl>
      <w:tblPr>
        <w:tblW w:w="8928" w:type="dxa"/>
        <w:tblInd w:w="1242" w:type="dxa"/>
        <w:tblLook w:val="01E0" w:firstRow="1" w:lastRow="1" w:firstColumn="1" w:lastColumn="1" w:noHBand="0" w:noVBand="0"/>
      </w:tblPr>
      <w:tblGrid>
        <w:gridCol w:w="1824"/>
        <w:gridCol w:w="202"/>
        <w:gridCol w:w="79"/>
        <w:gridCol w:w="591"/>
        <w:gridCol w:w="500"/>
        <w:gridCol w:w="1319"/>
        <w:gridCol w:w="170"/>
        <w:gridCol w:w="4243"/>
      </w:tblGrid>
      <w:tr w:rsidR="00233366" w:rsidRPr="00B42EA8" w14:paraId="1CE2426A" w14:textId="77777777" w:rsidTr="00D77475">
        <w:tc>
          <w:tcPr>
            <w:tcW w:w="1701" w:type="dxa"/>
            <w:gridSpan w:val="3"/>
          </w:tcPr>
          <w:p w14:paraId="6BF7C573" w14:textId="77777777" w:rsidR="00233366" w:rsidRPr="00B42EA8" w:rsidRDefault="00233366" w:rsidP="00743DA5">
            <w:pPr>
              <w:pStyle w:val="Glava"/>
              <w:tabs>
                <w:tab w:val="clear" w:pos="4536"/>
                <w:tab w:val="clear" w:pos="9072"/>
              </w:tabs>
              <w:ind w:right="502"/>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227" w:type="dxa"/>
            <w:gridSpan w:val="5"/>
            <w:tcBorders>
              <w:bottom w:val="single" w:sz="4" w:space="0" w:color="auto"/>
            </w:tcBorders>
          </w:tcPr>
          <w:p w14:paraId="1B5EBF6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B42EA8" w14:paraId="3D366E0C" w14:textId="77777777" w:rsidTr="00D77475">
        <w:tc>
          <w:tcPr>
            <w:tcW w:w="1701" w:type="dxa"/>
            <w:gridSpan w:val="3"/>
          </w:tcPr>
          <w:p w14:paraId="2F1AAE7B" w14:textId="77777777" w:rsidR="00233366" w:rsidRDefault="00233366" w:rsidP="00743DA5">
            <w:pPr>
              <w:pStyle w:val="Glava"/>
              <w:tabs>
                <w:tab w:val="clear" w:pos="4536"/>
                <w:tab w:val="clear" w:pos="9072"/>
              </w:tabs>
              <w:ind w:right="502"/>
              <w:jc w:val="both"/>
              <w:rPr>
                <w:i w:val="0"/>
                <w:sz w:val="22"/>
                <w:szCs w:val="22"/>
              </w:rPr>
            </w:pPr>
          </w:p>
          <w:p w14:paraId="2DA47396" w14:textId="77777777" w:rsidR="00233366" w:rsidRPr="00B42EA8" w:rsidRDefault="00233366" w:rsidP="00743DA5">
            <w:pPr>
              <w:pStyle w:val="Glava"/>
              <w:tabs>
                <w:tab w:val="clear" w:pos="4536"/>
                <w:tab w:val="clear" w:pos="9072"/>
              </w:tabs>
              <w:ind w:right="502"/>
              <w:jc w:val="both"/>
              <w:rPr>
                <w:i w:val="0"/>
                <w:sz w:val="22"/>
                <w:szCs w:val="22"/>
              </w:rPr>
            </w:pPr>
            <w:r>
              <w:rPr>
                <w:i w:val="0"/>
                <w:sz w:val="22"/>
                <w:szCs w:val="22"/>
              </w:rPr>
              <w:t>Priimek</w:t>
            </w:r>
            <w:r w:rsidRPr="00B42EA8">
              <w:rPr>
                <w:i w:val="0"/>
                <w:sz w:val="22"/>
                <w:szCs w:val="22"/>
              </w:rPr>
              <w:t>:</w:t>
            </w:r>
          </w:p>
        </w:tc>
        <w:tc>
          <w:tcPr>
            <w:tcW w:w="7227" w:type="dxa"/>
            <w:gridSpan w:val="5"/>
            <w:tcBorders>
              <w:bottom w:val="single" w:sz="4" w:space="0" w:color="auto"/>
            </w:tcBorders>
          </w:tcPr>
          <w:p w14:paraId="18F2FF3C" w14:textId="77777777" w:rsidR="00233366" w:rsidRPr="00B42EA8" w:rsidRDefault="00233366" w:rsidP="00743DA5">
            <w:pPr>
              <w:pStyle w:val="Glava"/>
              <w:tabs>
                <w:tab w:val="clear" w:pos="4536"/>
                <w:tab w:val="clear" w:pos="9072"/>
              </w:tabs>
              <w:ind w:right="502"/>
              <w:jc w:val="both"/>
              <w:rPr>
                <w:i w:val="0"/>
                <w:sz w:val="22"/>
                <w:szCs w:val="22"/>
              </w:rPr>
            </w:pPr>
          </w:p>
        </w:tc>
      </w:tr>
      <w:tr w:rsidR="00233366" w:rsidRPr="00FF38DC" w14:paraId="265156CC" w14:textId="77777777" w:rsidTr="00D77475">
        <w:tc>
          <w:tcPr>
            <w:tcW w:w="4432" w:type="dxa"/>
            <w:gridSpan w:val="7"/>
          </w:tcPr>
          <w:p w14:paraId="6C28A69C"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E8CB0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06D124F" w14:textId="77777777" w:rsidTr="00D77475">
        <w:tc>
          <w:tcPr>
            <w:tcW w:w="2853" w:type="dxa"/>
            <w:gridSpan w:val="5"/>
          </w:tcPr>
          <w:p w14:paraId="197B8CBB"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33D29363"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006D175" w14:textId="77777777" w:rsidTr="00D77475">
        <w:tc>
          <w:tcPr>
            <w:tcW w:w="4432" w:type="dxa"/>
            <w:gridSpan w:val="7"/>
          </w:tcPr>
          <w:p w14:paraId="63643644"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682B92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312A9919" w14:textId="77777777" w:rsidTr="00D77475">
        <w:tc>
          <w:tcPr>
            <w:tcW w:w="1621" w:type="dxa"/>
            <w:gridSpan w:val="2"/>
          </w:tcPr>
          <w:p w14:paraId="109E54BE"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2525AB55"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24C2DABD" w14:textId="77777777" w:rsidTr="00D77475">
        <w:tc>
          <w:tcPr>
            <w:tcW w:w="4432" w:type="dxa"/>
            <w:gridSpan w:val="7"/>
          </w:tcPr>
          <w:p w14:paraId="4A4016EB"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17BC101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0C458C37" w14:textId="77777777" w:rsidTr="00D77475">
        <w:tc>
          <w:tcPr>
            <w:tcW w:w="1418" w:type="dxa"/>
          </w:tcPr>
          <w:p w14:paraId="624E52F5"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1D17A16"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09119BCF" w14:textId="77777777" w:rsidTr="00D77475">
        <w:tc>
          <w:tcPr>
            <w:tcW w:w="4432" w:type="dxa"/>
            <w:gridSpan w:val="7"/>
          </w:tcPr>
          <w:p w14:paraId="6320D4F2"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D96463D"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A5AA2DB" w14:textId="77777777" w:rsidTr="00D77475">
        <w:tc>
          <w:tcPr>
            <w:tcW w:w="1621" w:type="dxa"/>
            <w:gridSpan w:val="2"/>
          </w:tcPr>
          <w:p w14:paraId="0392FB3E" w14:textId="77777777" w:rsidR="00233366" w:rsidRPr="00FF38DC" w:rsidRDefault="00233366" w:rsidP="00743DA5">
            <w:pPr>
              <w:pStyle w:val="Glava"/>
              <w:tabs>
                <w:tab w:val="clear" w:pos="4536"/>
                <w:tab w:val="clear" w:pos="9072"/>
              </w:tabs>
              <w:ind w:right="502"/>
              <w:jc w:val="both"/>
              <w:rPr>
                <w:i w:val="0"/>
                <w:sz w:val="22"/>
                <w:szCs w:val="22"/>
              </w:rPr>
            </w:pPr>
            <w:r>
              <w:rPr>
                <w:i w:val="0"/>
                <w:sz w:val="22"/>
                <w:szCs w:val="22"/>
              </w:rPr>
              <w:t>Država</w:t>
            </w:r>
            <w:r w:rsidRPr="00FF38DC">
              <w:rPr>
                <w:i w:val="0"/>
                <w:sz w:val="22"/>
                <w:szCs w:val="22"/>
              </w:rPr>
              <w:t xml:space="preserve"> rojstva:</w:t>
            </w:r>
          </w:p>
        </w:tc>
        <w:tc>
          <w:tcPr>
            <w:tcW w:w="7307" w:type="dxa"/>
            <w:gridSpan w:val="6"/>
            <w:tcBorders>
              <w:bottom w:val="single" w:sz="4" w:space="0" w:color="auto"/>
            </w:tcBorders>
          </w:tcPr>
          <w:p w14:paraId="38BD1EFD"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5863B9B2" w14:textId="77777777" w:rsidTr="00D77475">
        <w:tc>
          <w:tcPr>
            <w:tcW w:w="4432" w:type="dxa"/>
            <w:gridSpan w:val="7"/>
          </w:tcPr>
          <w:p w14:paraId="1226885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6B4886AE"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63B4105C" w14:textId="77777777" w:rsidTr="00D77475">
        <w:tc>
          <w:tcPr>
            <w:tcW w:w="8928" w:type="dxa"/>
            <w:gridSpan w:val="8"/>
          </w:tcPr>
          <w:p w14:paraId="04D7BE81"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Naslov stalnega/začasnega prebivališča:</w:t>
            </w:r>
          </w:p>
        </w:tc>
      </w:tr>
      <w:tr w:rsidR="00233366" w:rsidRPr="00FF38DC" w14:paraId="32A6F0C6" w14:textId="77777777" w:rsidTr="00D77475">
        <w:tc>
          <w:tcPr>
            <w:tcW w:w="2325" w:type="dxa"/>
            <w:gridSpan w:val="4"/>
          </w:tcPr>
          <w:p w14:paraId="0DE48DCA"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1420353C"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262E9" w14:textId="77777777" w:rsidTr="00D77475">
        <w:tc>
          <w:tcPr>
            <w:tcW w:w="4432" w:type="dxa"/>
            <w:gridSpan w:val="7"/>
          </w:tcPr>
          <w:p w14:paraId="496FBBB0"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5E802E05"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BBB6DDD" w14:textId="77777777" w:rsidTr="00D77475">
        <w:tc>
          <w:tcPr>
            <w:tcW w:w="2325" w:type="dxa"/>
            <w:gridSpan w:val="4"/>
          </w:tcPr>
          <w:p w14:paraId="1D49707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256C6DC2"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76730EB7" w14:textId="77777777" w:rsidTr="00D77475">
        <w:tc>
          <w:tcPr>
            <w:tcW w:w="4432" w:type="dxa"/>
            <w:gridSpan w:val="7"/>
          </w:tcPr>
          <w:p w14:paraId="70728E93"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75D48EB1"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2E743693" w14:textId="77777777" w:rsidTr="00D77475">
        <w:tc>
          <w:tcPr>
            <w:tcW w:w="1621" w:type="dxa"/>
            <w:gridSpan w:val="2"/>
          </w:tcPr>
          <w:p w14:paraId="37086A68"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58E6EF39" w14:textId="77777777" w:rsidR="00233366" w:rsidRPr="00FF38DC" w:rsidRDefault="00233366" w:rsidP="00743DA5">
            <w:pPr>
              <w:pStyle w:val="Glava"/>
              <w:tabs>
                <w:tab w:val="clear" w:pos="4536"/>
                <w:tab w:val="clear" w:pos="9072"/>
              </w:tabs>
              <w:ind w:right="502"/>
              <w:jc w:val="both"/>
              <w:rPr>
                <w:i w:val="0"/>
                <w:sz w:val="22"/>
                <w:szCs w:val="22"/>
              </w:rPr>
            </w:pPr>
          </w:p>
        </w:tc>
      </w:tr>
      <w:tr w:rsidR="00233366" w:rsidRPr="00FF38DC" w14:paraId="375B9EB3" w14:textId="77777777" w:rsidTr="00D77475">
        <w:tc>
          <w:tcPr>
            <w:tcW w:w="4432" w:type="dxa"/>
            <w:gridSpan w:val="7"/>
          </w:tcPr>
          <w:p w14:paraId="3B5E6937" w14:textId="77777777" w:rsidR="00233366" w:rsidRPr="00FF38DC" w:rsidRDefault="00233366" w:rsidP="00743DA5">
            <w:pPr>
              <w:pStyle w:val="Glava"/>
              <w:tabs>
                <w:tab w:val="clear" w:pos="4536"/>
                <w:tab w:val="clear" w:pos="9072"/>
              </w:tabs>
              <w:ind w:right="502"/>
              <w:jc w:val="both"/>
              <w:rPr>
                <w:i w:val="0"/>
                <w:sz w:val="16"/>
                <w:szCs w:val="16"/>
              </w:rPr>
            </w:pPr>
          </w:p>
        </w:tc>
        <w:tc>
          <w:tcPr>
            <w:tcW w:w="4496" w:type="dxa"/>
          </w:tcPr>
          <w:p w14:paraId="2FF72538" w14:textId="77777777" w:rsidR="00233366" w:rsidRPr="00FF38DC" w:rsidRDefault="00233366" w:rsidP="00743DA5">
            <w:pPr>
              <w:pStyle w:val="Glava"/>
              <w:tabs>
                <w:tab w:val="clear" w:pos="4536"/>
                <w:tab w:val="clear" w:pos="9072"/>
              </w:tabs>
              <w:ind w:right="502"/>
              <w:jc w:val="both"/>
              <w:rPr>
                <w:i w:val="0"/>
                <w:sz w:val="16"/>
                <w:szCs w:val="16"/>
              </w:rPr>
            </w:pPr>
          </w:p>
        </w:tc>
      </w:tr>
      <w:tr w:rsidR="00233366" w:rsidRPr="00FF38DC" w14:paraId="4DFC72E9" w14:textId="77777777" w:rsidTr="00D77475">
        <w:tc>
          <w:tcPr>
            <w:tcW w:w="4253" w:type="dxa"/>
            <w:gridSpan w:val="6"/>
          </w:tcPr>
          <w:p w14:paraId="50E40C32" w14:textId="77777777" w:rsidR="00233366" w:rsidRPr="00FF38DC" w:rsidRDefault="00233366" w:rsidP="00743DA5">
            <w:pPr>
              <w:pStyle w:val="Glava"/>
              <w:tabs>
                <w:tab w:val="clear" w:pos="4536"/>
                <w:tab w:val="clear" w:pos="9072"/>
              </w:tabs>
              <w:ind w:right="502"/>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7B4CBD4" w14:textId="77777777" w:rsidR="00233366" w:rsidRPr="00FF38DC" w:rsidRDefault="00233366" w:rsidP="00743DA5">
            <w:pPr>
              <w:pStyle w:val="Glava"/>
              <w:tabs>
                <w:tab w:val="clear" w:pos="4536"/>
                <w:tab w:val="clear" w:pos="9072"/>
              </w:tabs>
              <w:ind w:right="502"/>
              <w:jc w:val="both"/>
              <w:rPr>
                <w:i w:val="0"/>
                <w:sz w:val="22"/>
                <w:szCs w:val="22"/>
              </w:rPr>
            </w:pPr>
          </w:p>
        </w:tc>
      </w:tr>
    </w:tbl>
    <w:p w14:paraId="68D127E3" w14:textId="77777777" w:rsidR="00233366" w:rsidRPr="00FF38DC" w:rsidRDefault="00233366" w:rsidP="00743DA5">
      <w:pPr>
        <w:pStyle w:val="Glava"/>
        <w:tabs>
          <w:tab w:val="clear" w:pos="4536"/>
          <w:tab w:val="clear" w:pos="9072"/>
        </w:tabs>
        <w:ind w:left="1080" w:right="502"/>
        <w:jc w:val="both"/>
        <w:rPr>
          <w:i w:val="0"/>
          <w:sz w:val="22"/>
          <w:szCs w:val="22"/>
        </w:rPr>
      </w:pPr>
    </w:p>
    <w:p w14:paraId="3AF4281A" w14:textId="77777777" w:rsidR="00233366" w:rsidRPr="00FF38DC" w:rsidRDefault="00233366" w:rsidP="00743DA5">
      <w:pPr>
        <w:pStyle w:val="Glava"/>
        <w:tabs>
          <w:tab w:val="clear" w:pos="4536"/>
          <w:tab w:val="clear" w:pos="9072"/>
        </w:tabs>
        <w:ind w:right="502"/>
        <w:jc w:val="both"/>
        <w:rPr>
          <w:i w:val="0"/>
          <w:sz w:val="22"/>
          <w:szCs w:val="22"/>
        </w:rPr>
      </w:pPr>
    </w:p>
    <w:p w14:paraId="43B331DB" w14:textId="77777777" w:rsidR="00233366" w:rsidRPr="00FF38DC" w:rsidRDefault="00233366" w:rsidP="00743DA5">
      <w:pPr>
        <w:pStyle w:val="Glava"/>
        <w:tabs>
          <w:tab w:val="clear" w:pos="4536"/>
          <w:tab w:val="clear" w:pos="9072"/>
        </w:tabs>
        <w:ind w:left="1080" w:right="502"/>
        <w:jc w:val="both"/>
        <w:rPr>
          <w:i w:val="0"/>
          <w:sz w:val="22"/>
          <w:szCs w:val="22"/>
        </w:rPr>
      </w:pPr>
    </w:p>
    <w:p w14:paraId="4C8C722E" w14:textId="77777777" w:rsidR="00233366" w:rsidRPr="00FF38DC" w:rsidRDefault="00233366" w:rsidP="00743DA5">
      <w:pPr>
        <w:pStyle w:val="Glava"/>
        <w:tabs>
          <w:tab w:val="clear" w:pos="4536"/>
          <w:tab w:val="clear" w:pos="9072"/>
        </w:tabs>
        <w:ind w:left="1080" w:right="502"/>
        <w:jc w:val="both"/>
        <w:rPr>
          <w:i w:val="0"/>
          <w:sz w:val="22"/>
          <w:szCs w:val="22"/>
        </w:rPr>
      </w:pPr>
      <w:r>
        <w:rPr>
          <w:i w:val="0"/>
          <w:sz w:val="22"/>
          <w:szCs w:val="22"/>
        </w:rPr>
        <w:t>Datum:</w:t>
      </w:r>
      <w:r>
        <w:rPr>
          <w:i w:val="0"/>
          <w:sz w:val="22"/>
          <w:szCs w:val="22"/>
        </w:rPr>
        <w:tab/>
      </w:r>
      <w:r>
        <w:rPr>
          <w:i w:val="0"/>
          <w:sz w:val="22"/>
          <w:szCs w:val="22"/>
        </w:rPr>
        <w:tab/>
      </w:r>
      <w:r>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3051D76" w14:textId="77777777" w:rsidR="00233366" w:rsidRPr="00FF38DC" w:rsidRDefault="00233366" w:rsidP="00743DA5">
      <w:pPr>
        <w:pStyle w:val="Glava"/>
        <w:tabs>
          <w:tab w:val="clear" w:pos="4536"/>
          <w:tab w:val="clear" w:pos="9072"/>
        </w:tabs>
        <w:ind w:left="1080" w:right="502"/>
        <w:jc w:val="both"/>
        <w:rPr>
          <w:i w:val="0"/>
          <w:sz w:val="22"/>
          <w:szCs w:val="22"/>
        </w:rPr>
      </w:pPr>
    </w:p>
    <w:p w14:paraId="36480E09" w14:textId="77777777" w:rsidR="00233366" w:rsidRPr="00FF38DC" w:rsidRDefault="00233366" w:rsidP="00743DA5">
      <w:pPr>
        <w:pStyle w:val="Glava"/>
        <w:tabs>
          <w:tab w:val="clear" w:pos="4536"/>
          <w:tab w:val="clear" w:pos="9072"/>
        </w:tabs>
        <w:ind w:left="1080" w:right="502"/>
        <w:jc w:val="both"/>
        <w:rPr>
          <w:i w:val="0"/>
          <w:sz w:val="22"/>
          <w:szCs w:val="22"/>
        </w:rPr>
      </w:pPr>
    </w:p>
    <w:p w14:paraId="054F44C4" w14:textId="77777777" w:rsidR="00233366" w:rsidRDefault="00233366" w:rsidP="00743DA5">
      <w:pPr>
        <w:pStyle w:val="Glava"/>
        <w:tabs>
          <w:tab w:val="clear" w:pos="4536"/>
          <w:tab w:val="clear" w:pos="9072"/>
        </w:tabs>
        <w:ind w:right="502"/>
        <w:rPr>
          <w:b/>
          <w:i w:val="0"/>
          <w:sz w:val="22"/>
          <w:szCs w:val="22"/>
        </w:rPr>
      </w:pPr>
    </w:p>
    <w:p w14:paraId="4D0DD058"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NAVODILA ZA IZPOLNJEVANJE:</w:t>
      </w:r>
    </w:p>
    <w:p w14:paraId="25FEA234"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Obrazec se izpolni, datira, žigosa in podpiše.</w:t>
      </w:r>
    </w:p>
    <w:p w14:paraId="34A15D63" w14:textId="77777777" w:rsidR="00994E27" w:rsidRDefault="00994E27" w:rsidP="00743DA5">
      <w:pPr>
        <w:pStyle w:val="Glava"/>
        <w:tabs>
          <w:tab w:val="clear" w:pos="4536"/>
          <w:tab w:val="clear" w:pos="9072"/>
        </w:tabs>
        <w:ind w:left="1080" w:right="502"/>
        <w:jc w:val="both"/>
        <w:rPr>
          <w:i w:val="0"/>
          <w:sz w:val="18"/>
          <w:szCs w:val="18"/>
        </w:rPr>
      </w:pPr>
      <w:r>
        <w:rPr>
          <w:i w:val="0"/>
          <w:sz w:val="18"/>
          <w:szCs w:val="18"/>
        </w:rPr>
        <w:t>V kolikor ima ponudnik ali podizvajalec več članov upravnega ali vodstvenega ali nadzornega organa oziroma več oseb, ki imajo pooblastila za zastopanje ali odločanje ali nadzor je potrebno izjavo priložiti za vsakega posebej.</w:t>
      </w:r>
    </w:p>
    <w:p w14:paraId="2D887728" w14:textId="77777777" w:rsidR="00994E27" w:rsidRDefault="00994E27" w:rsidP="00743DA5">
      <w:pPr>
        <w:pStyle w:val="Glava"/>
        <w:tabs>
          <w:tab w:val="clear" w:pos="4536"/>
          <w:tab w:val="clear" w:pos="9072"/>
        </w:tabs>
        <w:ind w:left="1080" w:right="502"/>
        <w:jc w:val="both"/>
        <w:rPr>
          <w:i w:val="0"/>
          <w:sz w:val="18"/>
          <w:szCs w:val="18"/>
        </w:rPr>
      </w:pPr>
    </w:p>
    <w:p w14:paraId="67500B5A" w14:textId="77777777" w:rsidR="00994E27" w:rsidRPr="00EE738D" w:rsidRDefault="00994E27" w:rsidP="00743DA5">
      <w:pPr>
        <w:pStyle w:val="Glava"/>
        <w:tabs>
          <w:tab w:val="clear" w:pos="4536"/>
          <w:tab w:val="clear" w:pos="9072"/>
        </w:tabs>
        <w:ind w:left="1080" w:right="502"/>
        <w:jc w:val="both"/>
        <w:rPr>
          <w:i w:val="0"/>
          <w:sz w:val="18"/>
          <w:szCs w:val="18"/>
        </w:rPr>
      </w:pPr>
      <w:r>
        <w:rPr>
          <w:i w:val="0"/>
          <w:sz w:val="18"/>
          <w:szCs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4973A32A" w14:textId="77777777" w:rsidR="00233366" w:rsidRDefault="00233366" w:rsidP="00894B35">
      <w:pPr>
        <w:pStyle w:val="Glava"/>
        <w:tabs>
          <w:tab w:val="clear" w:pos="4536"/>
          <w:tab w:val="clear" w:pos="9072"/>
        </w:tabs>
        <w:ind w:right="502"/>
        <w:rPr>
          <w:b/>
          <w:i w:val="0"/>
          <w:sz w:val="22"/>
          <w:szCs w:val="22"/>
        </w:rPr>
      </w:pPr>
    </w:p>
    <w:p w14:paraId="578BB0F7" w14:textId="0E7478A0" w:rsidR="00D463BF" w:rsidRDefault="00D463BF" w:rsidP="00696BD4">
      <w:pPr>
        <w:pStyle w:val="Glava"/>
        <w:tabs>
          <w:tab w:val="clear" w:pos="4536"/>
          <w:tab w:val="clear" w:pos="9072"/>
        </w:tabs>
        <w:ind w:right="360"/>
        <w:jc w:val="right"/>
        <w:rPr>
          <w:b/>
          <w:i w:val="0"/>
          <w:sz w:val="22"/>
          <w:szCs w:val="22"/>
        </w:rPr>
      </w:pPr>
      <w:bookmarkStart w:id="0" w:name="_GoBack"/>
      <w:bookmarkEnd w:id="0"/>
      <w:r w:rsidRPr="00D463BF">
        <w:rPr>
          <w:b/>
          <w:i w:val="0"/>
          <w:sz w:val="22"/>
          <w:szCs w:val="22"/>
        </w:rPr>
        <w:lastRenderedPageBreak/>
        <w:t xml:space="preserve">PRILOGA </w:t>
      </w:r>
      <w:r w:rsidR="002E1929">
        <w:rPr>
          <w:b/>
          <w:i w:val="0"/>
          <w:sz w:val="22"/>
          <w:szCs w:val="22"/>
        </w:rPr>
        <w:t>10</w:t>
      </w:r>
    </w:p>
    <w:p w14:paraId="2510CC13" w14:textId="77777777" w:rsidR="00D463BF" w:rsidRDefault="00D463BF" w:rsidP="00D463BF">
      <w:pPr>
        <w:pStyle w:val="Glava"/>
        <w:tabs>
          <w:tab w:val="clear" w:pos="4536"/>
          <w:tab w:val="clear" w:pos="9072"/>
        </w:tabs>
        <w:jc w:val="right"/>
        <w:rPr>
          <w:b/>
          <w:i w:val="0"/>
          <w:sz w:val="22"/>
          <w:szCs w:val="22"/>
        </w:rPr>
      </w:pPr>
    </w:p>
    <w:p w14:paraId="0DB13664" w14:textId="77777777" w:rsidR="00696BD4" w:rsidRDefault="00696BD4" w:rsidP="00696BD4">
      <w:pPr>
        <w:ind w:left="567" w:right="360"/>
        <w:jc w:val="both"/>
        <w:rPr>
          <w:i w:val="0"/>
        </w:rPr>
      </w:pPr>
      <w:r>
        <w:rPr>
          <w:i w:val="0"/>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6280604F" w14:textId="77777777" w:rsidR="00696BD4" w:rsidRDefault="00696BD4" w:rsidP="00696BD4">
      <w:pPr>
        <w:ind w:left="567" w:right="360"/>
        <w:jc w:val="both"/>
        <w:rPr>
          <w:i w:val="0"/>
        </w:rPr>
      </w:pPr>
    </w:p>
    <w:p w14:paraId="71FBA990" w14:textId="77777777" w:rsidR="00696BD4" w:rsidRDefault="00696BD4" w:rsidP="00696BD4">
      <w:pPr>
        <w:ind w:left="567" w:right="360"/>
        <w:jc w:val="center"/>
        <w:rPr>
          <w:i w:val="0"/>
        </w:rPr>
      </w:pPr>
      <w:r>
        <w:rPr>
          <w:i w:val="0"/>
        </w:rPr>
        <w:t>odgovorna oseba poslovnega subjekta</w:t>
      </w:r>
    </w:p>
    <w:p w14:paraId="5EA4E49C" w14:textId="77777777" w:rsidR="00696BD4" w:rsidRDefault="00696BD4" w:rsidP="00696BD4">
      <w:pPr>
        <w:ind w:left="567" w:right="360"/>
        <w:rPr>
          <w:i w:val="0"/>
        </w:rPr>
      </w:pPr>
    </w:p>
    <w:tbl>
      <w:tblPr>
        <w:tblpPr w:leftFromText="141" w:rightFromText="141" w:vertAnchor="text" w:horzAnchor="margin" w:tblpX="562" w:tblpY="52"/>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4863"/>
      </w:tblGrid>
      <w:tr w:rsidR="00696BD4" w14:paraId="3425DB7B" w14:textId="77777777" w:rsidTr="00696BD4">
        <w:trPr>
          <w:trHeight w:val="1125"/>
        </w:trPr>
        <w:tc>
          <w:tcPr>
            <w:tcW w:w="3681" w:type="dxa"/>
            <w:tcBorders>
              <w:top w:val="single" w:sz="4" w:space="0" w:color="auto"/>
              <w:left w:val="single" w:sz="4" w:space="0" w:color="auto"/>
              <w:bottom w:val="single" w:sz="4" w:space="0" w:color="auto"/>
              <w:right w:val="single" w:sz="4" w:space="0" w:color="auto"/>
            </w:tcBorders>
            <w:hideMark/>
          </w:tcPr>
          <w:p w14:paraId="76E312B4" w14:textId="77777777" w:rsidR="00696BD4" w:rsidRDefault="00696BD4" w:rsidP="00696BD4">
            <w:pPr>
              <w:ind w:right="360"/>
              <w:rPr>
                <w:i w:val="0"/>
              </w:rPr>
            </w:pPr>
            <w:r>
              <w:rPr>
                <w:i w:val="0"/>
              </w:rPr>
              <w:t xml:space="preserve">Ime in priimek odgovorne osebe poslovnega subjekta : </w:t>
            </w:r>
          </w:p>
        </w:tc>
        <w:tc>
          <w:tcPr>
            <w:tcW w:w="4863" w:type="dxa"/>
            <w:tcBorders>
              <w:top w:val="single" w:sz="4" w:space="0" w:color="auto"/>
              <w:left w:val="single" w:sz="4" w:space="0" w:color="auto"/>
              <w:bottom w:val="single" w:sz="4" w:space="0" w:color="auto"/>
              <w:right w:val="single" w:sz="4" w:space="0" w:color="auto"/>
            </w:tcBorders>
          </w:tcPr>
          <w:p w14:paraId="00518206" w14:textId="77777777" w:rsidR="00696BD4" w:rsidRDefault="00696BD4" w:rsidP="00696BD4">
            <w:pPr>
              <w:ind w:left="567" w:right="360"/>
              <w:jc w:val="both"/>
              <w:rPr>
                <w:i w:val="0"/>
              </w:rPr>
            </w:pPr>
          </w:p>
          <w:p w14:paraId="51F5D2C1" w14:textId="77777777" w:rsidR="00696BD4" w:rsidRDefault="00696BD4" w:rsidP="00696BD4">
            <w:pPr>
              <w:ind w:left="567" w:right="360"/>
              <w:jc w:val="both"/>
              <w:rPr>
                <w:i w:val="0"/>
              </w:rPr>
            </w:pPr>
          </w:p>
          <w:p w14:paraId="5EA32741" w14:textId="77777777" w:rsidR="00696BD4" w:rsidRDefault="00696BD4" w:rsidP="00696BD4">
            <w:pPr>
              <w:ind w:left="567" w:right="360"/>
              <w:jc w:val="both"/>
              <w:rPr>
                <w:i w:val="0"/>
              </w:rPr>
            </w:pPr>
          </w:p>
        </w:tc>
      </w:tr>
      <w:tr w:rsidR="00696BD4" w14:paraId="5E014B97"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2B61C29F" w14:textId="77777777" w:rsidR="00696BD4" w:rsidRDefault="00696BD4" w:rsidP="00696BD4">
            <w:pPr>
              <w:ind w:right="360"/>
              <w:rPr>
                <w:i w:val="0"/>
              </w:rPr>
            </w:pPr>
            <w:r>
              <w:rPr>
                <w:i w:val="0"/>
              </w:rPr>
              <w:t>Naziv poslovnega subjekta</w:t>
            </w:r>
          </w:p>
        </w:tc>
        <w:tc>
          <w:tcPr>
            <w:tcW w:w="4863" w:type="dxa"/>
            <w:tcBorders>
              <w:top w:val="single" w:sz="4" w:space="0" w:color="auto"/>
              <w:left w:val="single" w:sz="4" w:space="0" w:color="auto"/>
              <w:bottom w:val="single" w:sz="4" w:space="0" w:color="auto"/>
              <w:right w:val="single" w:sz="4" w:space="0" w:color="auto"/>
            </w:tcBorders>
          </w:tcPr>
          <w:p w14:paraId="6074056F" w14:textId="77777777" w:rsidR="00696BD4" w:rsidRDefault="00696BD4" w:rsidP="00696BD4">
            <w:pPr>
              <w:ind w:left="567" w:right="360"/>
              <w:jc w:val="both"/>
              <w:rPr>
                <w:i w:val="0"/>
              </w:rPr>
            </w:pPr>
          </w:p>
        </w:tc>
      </w:tr>
      <w:tr w:rsidR="00696BD4" w14:paraId="7CD7F929"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72BDB8A5" w14:textId="77777777" w:rsidR="00696BD4" w:rsidRDefault="00696BD4" w:rsidP="00696BD4">
            <w:pPr>
              <w:ind w:right="360"/>
              <w:jc w:val="both"/>
              <w:rPr>
                <w:i w:val="0"/>
              </w:rPr>
            </w:pPr>
            <w:r>
              <w:rPr>
                <w:i w:val="0"/>
              </w:rPr>
              <w:t>Naslov oz. sedež:</w:t>
            </w:r>
          </w:p>
        </w:tc>
        <w:tc>
          <w:tcPr>
            <w:tcW w:w="4863" w:type="dxa"/>
            <w:tcBorders>
              <w:top w:val="single" w:sz="4" w:space="0" w:color="auto"/>
              <w:left w:val="single" w:sz="4" w:space="0" w:color="auto"/>
              <w:bottom w:val="single" w:sz="4" w:space="0" w:color="auto"/>
              <w:right w:val="single" w:sz="4" w:space="0" w:color="auto"/>
            </w:tcBorders>
          </w:tcPr>
          <w:p w14:paraId="73617525" w14:textId="77777777" w:rsidR="00696BD4" w:rsidRDefault="00696BD4" w:rsidP="00696BD4">
            <w:pPr>
              <w:ind w:left="567" w:right="360"/>
              <w:jc w:val="both"/>
              <w:rPr>
                <w:i w:val="0"/>
              </w:rPr>
            </w:pPr>
          </w:p>
        </w:tc>
      </w:tr>
      <w:tr w:rsidR="00696BD4" w14:paraId="4D0D37DD" w14:textId="77777777" w:rsidTr="00696BD4">
        <w:trPr>
          <w:trHeight w:val="24"/>
        </w:trPr>
        <w:tc>
          <w:tcPr>
            <w:tcW w:w="3681" w:type="dxa"/>
            <w:tcBorders>
              <w:top w:val="single" w:sz="4" w:space="0" w:color="auto"/>
              <w:left w:val="single" w:sz="4" w:space="0" w:color="auto"/>
              <w:bottom w:val="single" w:sz="4" w:space="0" w:color="auto"/>
              <w:right w:val="single" w:sz="4" w:space="0" w:color="auto"/>
            </w:tcBorders>
            <w:hideMark/>
          </w:tcPr>
          <w:p w14:paraId="047E8951" w14:textId="77777777" w:rsidR="00696BD4" w:rsidRDefault="00696BD4" w:rsidP="00696BD4">
            <w:pPr>
              <w:ind w:right="360"/>
              <w:jc w:val="both"/>
              <w:rPr>
                <w:i w:val="0"/>
              </w:rPr>
            </w:pPr>
            <w:r>
              <w:rPr>
                <w:i w:val="0"/>
              </w:rPr>
              <w:t>Matična številka</w:t>
            </w:r>
            <w:r>
              <w:rPr>
                <w:i w:val="0"/>
                <w:vertAlign w:val="superscript"/>
              </w:rPr>
              <w:t>1</w:t>
            </w:r>
            <w:r>
              <w:rPr>
                <w:i w:val="0"/>
              </w:rPr>
              <w:t xml:space="preserve">:  </w:t>
            </w:r>
          </w:p>
        </w:tc>
        <w:tc>
          <w:tcPr>
            <w:tcW w:w="4863" w:type="dxa"/>
            <w:tcBorders>
              <w:top w:val="single" w:sz="4" w:space="0" w:color="auto"/>
              <w:left w:val="single" w:sz="4" w:space="0" w:color="auto"/>
              <w:bottom w:val="single" w:sz="4" w:space="0" w:color="auto"/>
              <w:right w:val="single" w:sz="4" w:space="0" w:color="auto"/>
            </w:tcBorders>
          </w:tcPr>
          <w:p w14:paraId="05669FCD" w14:textId="77777777" w:rsidR="00696BD4" w:rsidRDefault="00696BD4" w:rsidP="00696BD4">
            <w:pPr>
              <w:ind w:left="567" w:right="360"/>
              <w:jc w:val="both"/>
              <w:rPr>
                <w:i w:val="0"/>
              </w:rPr>
            </w:pPr>
          </w:p>
        </w:tc>
      </w:tr>
    </w:tbl>
    <w:p w14:paraId="0F250290" w14:textId="77777777" w:rsidR="00696BD4" w:rsidRDefault="00696BD4" w:rsidP="00696BD4">
      <w:pPr>
        <w:ind w:left="567" w:right="360"/>
        <w:rPr>
          <w:i w:val="0"/>
        </w:rPr>
      </w:pPr>
    </w:p>
    <w:p w14:paraId="19E009A9" w14:textId="77777777" w:rsidR="00696BD4" w:rsidRDefault="00696BD4" w:rsidP="00696BD4">
      <w:pPr>
        <w:ind w:left="567" w:right="360"/>
        <w:rPr>
          <w:b/>
          <w:i w:val="0"/>
        </w:rPr>
      </w:pPr>
    </w:p>
    <w:p w14:paraId="42DF467A" w14:textId="77777777" w:rsidR="00696BD4" w:rsidRDefault="00696BD4" w:rsidP="00696BD4">
      <w:pPr>
        <w:ind w:left="567" w:right="360"/>
        <w:jc w:val="right"/>
        <w:rPr>
          <w:b/>
          <w:i w:val="0"/>
        </w:rPr>
      </w:pPr>
    </w:p>
    <w:p w14:paraId="78F0E18D" w14:textId="77777777" w:rsidR="00696BD4" w:rsidRDefault="00696BD4" w:rsidP="00696BD4">
      <w:pPr>
        <w:ind w:left="567" w:right="360"/>
        <w:rPr>
          <w:i w:val="0"/>
        </w:rPr>
      </w:pPr>
    </w:p>
    <w:p w14:paraId="24FF6452" w14:textId="77777777" w:rsidR="00696BD4" w:rsidRDefault="00696BD4" w:rsidP="00696BD4">
      <w:pPr>
        <w:ind w:left="567" w:right="360"/>
        <w:rPr>
          <w:i w:val="0"/>
        </w:rPr>
      </w:pPr>
    </w:p>
    <w:p w14:paraId="0CECF5FC" w14:textId="77777777" w:rsidR="00696BD4" w:rsidRDefault="00696BD4" w:rsidP="00696BD4">
      <w:pPr>
        <w:ind w:left="567" w:right="360"/>
        <w:rPr>
          <w:i w:val="0"/>
        </w:rPr>
      </w:pPr>
    </w:p>
    <w:p w14:paraId="49C5DD81" w14:textId="77777777" w:rsidR="00696BD4" w:rsidRDefault="00696BD4" w:rsidP="00696BD4">
      <w:pPr>
        <w:ind w:left="567" w:right="360"/>
        <w:rPr>
          <w:i w:val="0"/>
        </w:rPr>
      </w:pPr>
    </w:p>
    <w:p w14:paraId="577AC1BF" w14:textId="77777777" w:rsidR="00696BD4" w:rsidRDefault="00696BD4" w:rsidP="00696BD4">
      <w:pPr>
        <w:ind w:left="567" w:right="360"/>
        <w:rPr>
          <w:i w:val="0"/>
        </w:rPr>
      </w:pPr>
    </w:p>
    <w:p w14:paraId="0A9F8500" w14:textId="50BF5709" w:rsidR="00696BD4" w:rsidRDefault="00696BD4" w:rsidP="00696BD4">
      <w:pPr>
        <w:ind w:left="567" w:right="360"/>
        <w:rPr>
          <w:i w:val="0"/>
        </w:rPr>
      </w:pPr>
      <w:r>
        <w:rPr>
          <w:i w:val="0"/>
        </w:rPr>
        <w:t>podajam naslednjo</w:t>
      </w:r>
    </w:p>
    <w:p w14:paraId="24BDF9D7" w14:textId="77777777" w:rsidR="00696BD4" w:rsidRDefault="00696BD4" w:rsidP="00696BD4">
      <w:pPr>
        <w:ind w:left="567" w:right="360"/>
        <w:rPr>
          <w:i w:val="0"/>
        </w:rPr>
      </w:pPr>
    </w:p>
    <w:p w14:paraId="2726605C" w14:textId="77777777" w:rsidR="00696BD4" w:rsidRDefault="00696BD4" w:rsidP="00696BD4">
      <w:pPr>
        <w:ind w:left="851" w:right="360"/>
      </w:pPr>
    </w:p>
    <w:p w14:paraId="064B6631" w14:textId="77777777" w:rsidR="00696BD4" w:rsidRDefault="00696BD4" w:rsidP="00696BD4">
      <w:pPr>
        <w:ind w:left="851" w:right="360"/>
        <w:jc w:val="center"/>
        <w:rPr>
          <w:b/>
          <w:i w:val="0"/>
        </w:rPr>
      </w:pPr>
      <w:r>
        <w:rPr>
          <w:b/>
          <w:i w:val="0"/>
        </w:rPr>
        <w:t>IZJAVO</w:t>
      </w:r>
    </w:p>
    <w:p w14:paraId="159C2531" w14:textId="77777777" w:rsidR="00696BD4" w:rsidRDefault="00696BD4" w:rsidP="00696BD4">
      <w:pPr>
        <w:ind w:left="851" w:right="360"/>
        <w:jc w:val="center"/>
        <w:rPr>
          <w:b/>
          <w:i w:val="0"/>
        </w:rPr>
      </w:pPr>
      <w:r>
        <w:rPr>
          <w:b/>
          <w:i w:val="0"/>
        </w:rPr>
        <w:t>ODGOVORNE OSEBE POSLOVNEGA SUBJEKTA</w:t>
      </w:r>
    </w:p>
    <w:p w14:paraId="224B95E7" w14:textId="77777777" w:rsidR="00696BD4" w:rsidRDefault="00696BD4" w:rsidP="00696BD4">
      <w:pPr>
        <w:ind w:left="851" w:right="360"/>
        <w:jc w:val="center"/>
        <w:rPr>
          <w:b/>
          <w:i w:val="0"/>
        </w:rPr>
      </w:pPr>
      <w:r>
        <w:rPr>
          <w:b/>
          <w:i w:val="0"/>
        </w:rPr>
        <w:t>O NEPOVEZANOSTI S FUNKCIONARJEM ALI NJEGOVIM DRUŽINSKIM ČLANOM</w:t>
      </w:r>
    </w:p>
    <w:p w14:paraId="48C2953C" w14:textId="77777777" w:rsidR="00696BD4" w:rsidRDefault="00696BD4" w:rsidP="00696BD4">
      <w:pPr>
        <w:ind w:left="851" w:right="360"/>
        <w:jc w:val="both"/>
      </w:pPr>
    </w:p>
    <w:p w14:paraId="6BE40239" w14:textId="7C442514" w:rsidR="00696BD4" w:rsidRDefault="00696BD4" w:rsidP="00696BD4">
      <w:pPr>
        <w:ind w:left="851" w:right="360"/>
        <w:jc w:val="center"/>
        <w:rPr>
          <w:sz w:val="18"/>
          <w:szCs w:val="18"/>
          <w:u w:val="single"/>
        </w:rPr>
      </w:pPr>
      <w:r>
        <w:rPr>
          <w:sz w:val="18"/>
          <w:szCs w:val="18"/>
        </w:rPr>
        <w:t xml:space="preserve">Referenčna številka, pod katero se ta vodi pri naročniku (LN številka): </w:t>
      </w:r>
      <w:r w:rsidR="002E1929">
        <w:rPr>
          <w:sz w:val="18"/>
          <w:szCs w:val="18"/>
          <w:u w:val="single"/>
        </w:rPr>
        <w:t>430-1143/2021</w:t>
      </w:r>
    </w:p>
    <w:p w14:paraId="25364656" w14:textId="77777777" w:rsidR="00696BD4" w:rsidRDefault="00696BD4" w:rsidP="00696BD4">
      <w:pPr>
        <w:ind w:left="851" w:right="360"/>
        <w:jc w:val="both"/>
      </w:pPr>
    </w:p>
    <w:p w14:paraId="2E350E03" w14:textId="77777777" w:rsidR="00696BD4" w:rsidRDefault="00696BD4" w:rsidP="00696BD4">
      <w:pPr>
        <w:ind w:left="851" w:right="360"/>
      </w:pPr>
      <w:r>
        <w:t xml:space="preserve">s katero izjavljam, da poslovni subjekt _________________________________________________________  </w:t>
      </w:r>
    </w:p>
    <w:p w14:paraId="4467487B" w14:textId="77777777" w:rsidR="00696BD4" w:rsidRDefault="00696BD4" w:rsidP="00696BD4">
      <w:pPr>
        <w:ind w:left="851" w:right="360"/>
        <w:jc w:val="both"/>
        <w:rPr>
          <w:sz w:val="16"/>
          <w:szCs w:val="16"/>
        </w:rPr>
      </w:pPr>
      <w:r>
        <w:rPr>
          <w:sz w:val="16"/>
          <w:szCs w:val="16"/>
        </w:rPr>
        <w:t xml:space="preserve">                                                                          (navede se firm poslovnega subjekta) </w:t>
      </w:r>
    </w:p>
    <w:p w14:paraId="495463C9" w14:textId="77777777" w:rsidR="00696BD4" w:rsidRDefault="00696BD4" w:rsidP="00696BD4">
      <w:pPr>
        <w:ind w:left="851" w:right="360"/>
        <w:jc w:val="both"/>
        <w:rPr>
          <w:i w:val="0"/>
        </w:rPr>
      </w:pPr>
      <w:r>
        <w:rPr>
          <w:i w:val="0"/>
        </w:rPr>
        <w:softHyphen/>
      </w:r>
      <w:r>
        <w:rPr>
          <w:i w:val="0"/>
        </w:rPr>
        <w:softHyphen/>
      </w:r>
      <w:r>
        <w:rPr>
          <w:i w:val="0"/>
        </w:rPr>
        <w:softHyphen/>
      </w:r>
      <w:r>
        <w:rPr>
          <w:i w:val="0"/>
        </w:rPr>
        <w:softHyphen/>
      </w:r>
      <w:r>
        <w:rPr>
          <w:i w:val="0"/>
        </w:rPr>
        <w:softHyphen/>
        <w:t>nisem/ni  povezan s funkcionarjem Mestne občine Ljubljana</w:t>
      </w:r>
      <w:r>
        <w:rPr>
          <w:i w:val="0"/>
          <w:vertAlign w:val="superscript"/>
        </w:rPr>
        <w:t>2</w:t>
      </w:r>
      <w:r>
        <w:rPr>
          <w:i w:val="0"/>
        </w:rPr>
        <w:t xml:space="preserve"> in po mojem/našem vedenju tudi ne z njegovimi družinskimi člani na način, da bi bil funkcionar ali njegov družinski član pri poslovnem subjektu_____________________________________________________________: </w:t>
      </w:r>
    </w:p>
    <w:p w14:paraId="4584EC56" w14:textId="77777777" w:rsidR="00696BD4" w:rsidRDefault="00696BD4" w:rsidP="00696BD4">
      <w:pPr>
        <w:ind w:left="851" w:right="360"/>
        <w:jc w:val="both"/>
        <w:rPr>
          <w:i w:val="0"/>
          <w:sz w:val="16"/>
          <w:szCs w:val="16"/>
        </w:rPr>
      </w:pPr>
      <w:r>
        <w:rPr>
          <w:i w:val="0"/>
          <w:sz w:val="16"/>
          <w:szCs w:val="16"/>
        </w:rPr>
        <w:t xml:space="preserve">                            (navede se firma poslovnega subjekta)</w:t>
      </w:r>
    </w:p>
    <w:p w14:paraId="176B82AD" w14:textId="77777777" w:rsidR="00696BD4" w:rsidRDefault="00696BD4" w:rsidP="00696BD4">
      <w:pPr>
        <w:ind w:left="851" w:right="360"/>
        <w:jc w:val="right"/>
        <w:rPr>
          <w:i w:val="0"/>
        </w:rPr>
      </w:pPr>
    </w:p>
    <w:p w14:paraId="1280DBC0" w14:textId="77777777" w:rsidR="00696BD4" w:rsidRDefault="00696BD4" w:rsidP="00E61536">
      <w:pPr>
        <w:numPr>
          <w:ilvl w:val="0"/>
          <w:numId w:val="20"/>
        </w:numPr>
        <w:ind w:left="851" w:right="360" w:firstLine="0"/>
        <w:contextualSpacing/>
        <w:rPr>
          <w:i w:val="0"/>
        </w:rPr>
      </w:pPr>
      <w:r>
        <w:rPr>
          <w:i w:val="0"/>
        </w:rPr>
        <w:t>udeležen kot poslovodja, član poslovodstva ali zakoniti zastopnik,</w:t>
      </w:r>
    </w:p>
    <w:p w14:paraId="747B115D" w14:textId="77777777" w:rsidR="00696BD4" w:rsidRDefault="00696BD4" w:rsidP="00E61536">
      <w:pPr>
        <w:numPr>
          <w:ilvl w:val="0"/>
          <w:numId w:val="20"/>
        </w:numPr>
        <w:ind w:left="851" w:right="360" w:firstLine="0"/>
        <w:contextualSpacing/>
        <w:rPr>
          <w:i w:val="0"/>
        </w:rPr>
      </w:pPr>
      <w:r>
        <w:rPr>
          <w:i w:val="0"/>
        </w:rPr>
        <w:t>neposredno ali prek drugih pravnih oseb v več kot pet odstotnem deležu udeležen pri ustanoviteljskih pravicah, upravljanju ali kapitalu.</w:t>
      </w:r>
    </w:p>
    <w:p w14:paraId="30561AF7" w14:textId="77777777" w:rsidR="00696BD4" w:rsidRDefault="00696BD4" w:rsidP="00696BD4">
      <w:pPr>
        <w:ind w:left="851" w:right="360"/>
      </w:pPr>
    </w:p>
    <w:p w14:paraId="72554B12" w14:textId="77777777" w:rsidR="00696BD4" w:rsidRDefault="00696BD4" w:rsidP="00696BD4">
      <w:pPr>
        <w:ind w:left="851" w:right="360"/>
      </w:pPr>
    </w:p>
    <w:p w14:paraId="4D2DED78" w14:textId="77777777" w:rsidR="00696BD4" w:rsidRDefault="00696BD4" w:rsidP="00696BD4">
      <w:pPr>
        <w:ind w:left="851" w:right="360"/>
        <w:jc w:val="both"/>
        <w:rPr>
          <w:i w:val="0"/>
        </w:rPr>
      </w:pPr>
    </w:p>
    <w:tbl>
      <w:tblPr>
        <w:tblW w:w="9213" w:type="dxa"/>
        <w:tblInd w:w="1101" w:type="dxa"/>
        <w:tblLook w:val="04A0" w:firstRow="1" w:lastRow="0" w:firstColumn="1" w:lastColumn="0" w:noHBand="0" w:noVBand="1"/>
      </w:tblPr>
      <w:tblGrid>
        <w:gridCol w:w="1969"/>
        <w:gridCol w:w="3559"/>
        <w:gridCol w:w="3685"/>
      </w:tblGrid>
      <w:tr w:rsidR="00696BD4" w14:paraId="12A888EF" w14:textId="77777777" w:rsidTr="00696BD4">
        <w:tc>
          <w:tcPr>
            <w:tcW w:w="1969" w:type="dxa"/>
            <w:hideMark/>
          </w:tcPr>
          <w:p w14:paraId="75FBFF37" w14:textId="77777777" w:rsidR="00696BD4" w:rsidRDefault="00696BD4" w:rsidP="00696BD4">
            <w:pPr>
              <w:ind w:right="360"/>
              <w:jc w:val="both"/>
              <w:rPr>
                <w:i w:val="0"/>
              </w:rPr>
            </w:pPr>
            <w:r>
              <w:rPr>
                <w:i w:val="0"/>
              </w:rPr>
              <w:t>Kraj in datum:</w:t>
            </w:r>
          </w:p>
        </w:tc>
        <w:tc>
          <w:tcPr>
            <w:tcW w:w="3559" w:type="dxa"/>
            <w:hideMark/>
          </w:tcPr>
          <w:p w14:paraId="5F7ACD07" w14:textId="77777777" w:rsidR="00696BD4" w:rsidRDefault="00696BD4" w:rsidP="00696BD4">
            <w:pPr>
              <w:ind w:left="851" w:right="360"/>
              <w:jc w:val="center"/>
              <w:rPr>
                <w:i w:val="0"/>
              </w:rPr>
            </w:pPr>
            <w:r>
              <w:rPr>
                <w:i w:val="0"/>
              </w:rPr>
              <w:t>Žig</w:t>
            </w:r>
          </w:p>
        </w:tc>
        <w:tc>
          <w:tcPr>
            <w:tcW w:w="3685" w:type="dxa"/>
            <w:hideMark/>
          </w:tcPr>
          <w:p w14:paraId="05185CB0" w14:textId="77777777" w:rsidR="00696BD4" w:rsidRDefault="00696BD4" w:rsidP="00696BD4">
            <w:pPr>
              <w:ind w:left="851" w:right="360"/>
              <w:jc w:val="both"/>
              <w:rPr>
                <w:i w:val="0"/>
              </w:rPr>
            </w:pPr>
            <w:r>
              <w:rPr>
                <w:i w:val="0"/>
              </w:rPr>
              <w:t>Podpis odgovorne osebe poslovnega subjekta:</w:t>
            </w:r>
          </w:p>
        </w:tc>
      </w:tr>
      <w:tr w:rsidR="00696BD4" w14:paraId="0332D21A" w14:textId="77777777" w:rsidTr="00696BD4">
        <w:tc>
          <w:tcPr>
            <w:tcW w:w="1969" w:type="dxa"/>
            <w:tcBorders>
              <w:top w:val="nil"/>
              <w:left w:val="nil"/>
              <w:bottom w:val="single" w:sz="4" w:space="0" w:color="auto"/>
              <w:right w:val="nil"/>
            </w:tcBorders>
          </w:tcPr>
          <w:p w14:paraId="6699E6C1" w14:textId="77777777" w:rsidR="00696BD4" w:rsidRDefault="00696BD4" w:rsidP="00696BD4">
            <w:pPr>
              <w:ind w:left="851" w:right="360"/>
              <w:jc w:val="both"/>
              <w:rPr>
                <w:i w:val="0"/>
              </w:rPr>
            </w:pPr>
          </w:p>
        </w:tc>
        <w:tc>
          <w:tcPr>
            <w:tcW w:w="3559" w:type="dxa"/>
          </w:tcPr>
          <w:p w14:paraId="39366137" w14:textId="77777777" w:rsidR="00696BD4" w:rsidRDefault="00696BD4" w:rsidP="00696BD4">
            <w:pPr>
              <w:ind w:left="851" w:right="360"/>
              <w:jc w:val="both"/>
              <w:rPr>
                <w:i w:val="0"/>
              </w:rPr>
            </w:pPr>
          </w:p>
        </w:tc>
        <w:tc>
          <w:tcPr>
            <w:tcW w:w="3685" w:type="dxa"/>
            <w:tcBorders>
              <w:top w:val="nil"/>
              <w:left w:val="nil"/>
              <w:bottom w:val="single" w:sz="4" w:space="0" w:color="auto"/>
              <w:right w:val="nil"/>
            </w:tcBorders>
          </w:tcPr>
          <w:p w14:paraId="763C526B" w14:textId="77777777" w:rsidR="00696BD4" w:rsidRDefault="00696BD4" w:rsidP="00696BD4">
            <w:pPr>
              <w:ind w:left="851" w:right="360"/>
              <w:jc w:val="both"/>
              <w:rPr>
                <w:i w:val="0"/>
              </w:rPr>
            </w:pPr>
          </w:p>
        </w:tc>
      </w:tr>
    </w:tbl>
    <w:p w14:paraId="4FB2F368" w14:textId="77777777" w:rsidR="00696BD4" w:rsidRDefault="00696BD4" w:rsidP="00696BD4">
      <w:pPr>
        <w:ind w:left="567" w:right="360"/>
        <w:jc w:val="right"/>
        <w:rPr>
          <w:b/>
        </w:rPr>
      </w:pPr>
    </w:p>
    <w:p w14:paraId="1F30ACF6" w14:textId="77777777" w:rsidR="00696BD4" w:rsidRDefault="00696BD4" w:rsidP="00696BD4">
      <w:pPr>
        <w:ind w:right="360"/>
        <w:jc w:val="right"/>
        <w:rPr>
          <w:b/>
        </w:rPr>
      </w:pPr>
    </w:p>
    <w:p w14:paraId="29680B1F" w14:textId="77777777" w:rsidR="00696BD4" w:rsidRDefault="00696BD4" w:rsidP="00696BD4">
      <w:pPr>
        <w:ind w:right="360"/>
        <w:jc w:val="right"/>
        <w:rPr>
          <w:b/>
        </w:rPr>
      </w:pPr>
    </w:p>
    <w:p w14:paraId="177F6F1E" w14:textId="77777777" w:rsidR="00696BD4" w:rsidRDefault="00696BD4" w:rsidP="00696BD4">
      <w:pPr>
        <w:ind w:right="360"/>
        <w:jc w:val="right"/>
        <w:rPr>
          <w:b/>
        </w:rPr>
      </w:pPr>
    </w:p>
    <w:p w14:paraId="0ED696FC" w14:textId="77777777" w:rsidR="00696BD4" w:rsidRDefault="00696BD4" w:rsidP="00696BD4">
      <w:pPr>
        <w:ind w:left="993" w:right="360"/>
      </w:pPr>
      <w:r>
        <w:rPr>
          <w:vertAlign w:val="superscript"/>
        </w:rPr>
        <w:t>1</w:t>
      </w:r>
      <w:r>
        <w:t>Če ponudnik ni vpisan v poslovnem registru vpišite davčno številko.</w:t>
      </w:r>
    </w:p>
    <w:p w14:paraId="596B0727" w14:textId="77777777" w:rsidR="00696BD4" w:rsidRDefault="00696BD4" w:rsidP="00696BD4">
      <w:pPr>
        <w:ind w:left="993" w:right="360"/>
        <w:rPr>
          <w:vertAlign w:val="superscript"/>
        </w:rPr>
      </w:pPr>
      <w:r>
        <w:rPr>
          <w:vertAlign w:val="superscript"/>
        </w:rPr>
        <w:t xml:space="preserve">2 </w:t>
      </w:r>
      <w:hyperlink r:id="rId9" w:history="1">
        <w:r>
          <w:rPr>
            <w:rStyle w:val="Hiperpovezava"/>
          </w:rPr>
          <w:t>https://www.ljubljana.si/sl/mestni-svet/mestni-svet-mol/</w:t>
        </w:r>
      </w:hyperlink>
      <w:r>
        <w:t xml:space="preserve">, </w:t>
      </w:r>
      <w:hyperlink r:id="rId10" w:history="1">
        <w:r>
          <w:rPr>
            <w:rStyle w:val="Hiperpovezava"/>
          </w:rPr>
          <w:t>https://www.ljubljana.si/sl/mestna-obcina/zupan/</w:t>
        </w:r>
      </w:hyperlink>
    </w:p>
    <w:p w14:paraId="4A6B8DE3" w14:textId="44CED44E" w:rsidR="00FD4DBF" w:rsidRDefault="00FD4DBF" w:rsidP="00FD4DBF">
      <w:pPr>
        <w:keepNext/>
        <w:widowControl w:val="0"/>
        <w:tabs>
          <w:tab w:val="left" w:pos="567"/>
          <w:tab w:val="left" w:pos="1418"/>
          <w:tab w:val="left" w:pos="1702"/>
        </w:tabs>
        <w:suppressAutoHyphens/>
        <w:ind w:left="993" w:right="360"/>
        <w:jc w:val="right"/>
        <w:rPr>
          <w:rFonts w:eastAsia="SimSun"/>
          <w:b/>
          <w:i w:val="0"/>
          <w:kern w:val="1"/>
          <w:sz w:val="22"/>
          <w:szCs w:val="22"/>
          <w:lang w:eastAsia="hi-IN" w:bidi="hi-IN"/>
        </w:rPr>
      </w:pPr>
      <w:r w:rsidRPr="00FD4DBF">
        <w:rPr>
          <w:rFonts w:eastAsia="SimSun"/>
          <w:b/>
          <w:i w:val="0"/>
          <w:kern w:val="1"/>
          <w:sz w:val="22"/>
          <w:szCs w:val="22"/>
          <w:lang w:eastAsia="hi-IN" w:bidi="hi-IN"/>
        </w:rPr>
        <w:lastRenderedPageBreak/>
        <w:t>PRILOGA B/1</w:t>
      </w:r>
    </w:p>
    <w:p w14:paraId="4DB38F13" w14:textId="2B0A267F" w:rsidR="00B4080B" w:rsidRDefault="00B4080B" w:rsidP="00FD4DBF">
      <w:pPr>
        <w:keepNext/>
        <w:widowControl w:val="0"/>
        <w:tabs>
          <w:tab w:val="left" w:pos="567"/>
          <w:tab w:val="left" w:pos="1418"/>
          <w:tab w:val="left" w:pos="1702"/>
        </w:tabs>
        <w:suppressAutoHyphens/>
        <w:ind w:left="993" w:right="360"/>
        <w:jc w:val="right"/>
        <w:rPr>
          <w:rFonts w:eastAsia="SimSun"/>
          <w:b/>
          <w:i w:val="0"/>
          <w:kern w:val="1"/>
          <w:sz w:val="22"/>
          <w:szCs w:val="22"/>
          <w:lang w:eastAsia="hi-IN" w:bidi="hi-IN"/>
        </w:rPr>
      </w:pPr>
    </w:p>
    <w:p w14:paraId="538C5F03"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Ponudnik:</w:t>
      </w:r>
    </w:p>
    <w:p w14:paraId="4B25E5BC"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____________________________</w:t>
      </w:r>
    </w:p>
    <w:p w14:paraId="07EB2981"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____________________________</w:t>
      </w:r>
    </w:p>
    <w:p w14:paraId="63A3E2EC"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____________________________</w:t>
      </w:r>
    </w:p>
    <w:p w14:paraId="21456641"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7E70A260"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42124A1D" w14:textId="77777777" w:rsidR="00B4080B" w:rsidRPr="00B4080B" w:rsidRDefault="00B4080B" w:rsidP="00B4080B">
      <w:pPr>
        <w:keepNext/>
        <w:widowControl w:val="0"/>
        <w:tabs>
          <w:tab w:val="left" w:pos="567"/>
          <w:tab w:val="left" w:pos="1418"/>
          <w:tab w:val="left" w:pos="1702"/>
        </w:tabs>
        <w:suppressAutoHyphens/>
        <w:ind w:left="993" w:right="360"/>
        <w:jc w:val="center"/>
        <w:rPr>
          <w:rFonts w:eastAsia="SimSun"/>
          <w:b/>
          <w:i w:val="0"/>
          <w:kern w:val="1"/>
          <w:sz w:val="22"/>
          <w:szCs w:val="22"/>
          <w:lang w:eastAsia="hi-IN" w:bidi="hi-IN"/>
        </w:rPr>
      </w:pPr>
      <w:r w:rsidRPr="00B4080B">
        <w:rPr>
          <w:rFonts w:eastAsia="SimSun"/>
          <w:b/>
          <w:i w:val="0"/>
          <w:kern w:val="1"/>
          <w:sz w:val="22"/>
          <w:szCs w:val="22"/>
          <w:lang w:eastAsia="hi-IN" w:bidi="hi-IN"/>
        </w:rPr>
        <w:t>MENIČNA IZJAVA</w:t>
      </w:r>
    </w:p>
    <w:p w14:paraId="52B22382" w14:textId="77777777" w:rsidR="00B4080B" w:rsidRPr="00B4080B" w:rsidRDefault="00B4080B" w:rsidP="00B4080B">
      <w:pPr>
        <w:keepNext/>
        <w:widowControl w:val="0"/>
        <w:tabs>
          <w:tab w:val="left" w:pos="567"/>
          <w:tab w:val="left" w:pos="1418"/>
          <w:tab w:val="left" w:pos="1702"/>
        </w:tabs>
        <w:suppressAutoHyphens/>
        <w:ind w:left="993" w:right="360"/>
        <w:jc w:val="center"/>
        <w:rPr>
          <w:rFonts w:eastAsia="SimSun"/>
          <w:b/>
          <w:i w:val="0"/>
          <w:kern w:val="1"/>
          <w:sz w:val="22"/>
          <w:szCs w:val="22"/>
          <w:lang w:eastAsia="hi-IN" w:bidi="hi-IN"/>
        </w:rPr>
      </w:pPr>
      <w:r w:rsidRPr="00B4080B">
        <w:rPr>
          <w:rFonts w:eastAsia="SimSun"/>
          <w:b/>
          <w:i w:val="0"/>
          <w:kern w:val="1"/>
          <w:sz w:val="22"/>
          <w:szCs w:val="22"/>
          <w:lang w:eastAsia="hi-IN" w:bidi="hi-IN"/>
        </w:rPr>
        <w:t>za zavarovanje resnosti ponudbe</w:t>
      </w:r>
    </w:p>
    <w:p w14:paraId="17091E6D"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53E0FA29" w14:textId="31EFEFE5" w:rsidR="00B4080B" w:rsidRPr="00B4080B" w:rsidRDefault="00B4080B" w:rsidP="00B4080B">
      <w:pPr>
        <w:keepNext/>
        <w:widowControl w:val="0"/>
        <w:tabs>
          <w:tab w:val="left" w:pos="567"/>
          <w:tab w:val="left" w:pos="1418"/>
          <w:tab w:val="left" w:pos="1702"/>
        </w:tabs>
        <w:suppressAutoHyphens/>
        <w:ind w:left="993" w:right="360"/>
        <w:jc w:val="both"/>
        <w:rPr>
          <w:rFonts w:eastAsia="SimSun"/>
          <w:kern w:val="1"/>
          <w:sz w:val="22"/>
          <w:szCs w:val="22"/>
          <w:lang w:eastAsia="hi-IN" w:bidi="hi-IN"/>
        </w:rPr>
      </w:pPr>
      <w:r w:rsidRPr="00B4080B">
        <w:rPr>
          <w:rFonts w:eastAsia="SimSun"/>
          <w:i w:val="0"/>
          <w:kern w:val="1"/>
          <w:sz w:val="22"/>
          <w:szCs w:val="22"/>
          <w:lang w:eastAsia="hi-IN" w:bidi="hi-IN"/>
        </w:rPr>
        <w:t xml:space="preserve">V zvezi s ponudbo št. ________________ z dne ________________ za javno naročilo št. </w:t>
      </w:r>
      <w:r>
        <w:rPr>
          <w:rFonts w:eastAsia="SimSun"/>
          <w:b/>
          <w:i w:val="0"/>
          <w:kern w:val="1"/>
          <w:sz w:val="22"/>
          <w:szCs w:val="22"/>
          <w:lang w:eastAsia="hi-IN" w:bidi="hi-IN"/>
        </w:rPr>
        <w:t>7560-21-600028</w:t>
      </w:r>
      <w:r w:rsidRPr="00B4080B">
        <w:rPr>
          <w:rFonts w:eastAsia="SimSun"/>
          <w:b/>
          <w:i w:val="0"/>
          <w:kern w:val="1"/>
          <w:sz w:val="22"/>
          <w:szCs w:val="22"/>
          <w:lang w:eastAsia="hi-IN" w:bidi="hi-IN"/>
        </w:rPr>
        <w:t xml:space="preserve"> »</w:t>
      </w:r>
      <w:r>
        <w:rPr>
          <w:rFonts w:eastAsia="SimSun"/>
          <w:b/>
          <w:i w:val="0"/>
          <w:kern w:val="1"/>
          <w:sz w:val="22"/>
          <w:szCs w:val="22"/>
          <w:lang w:eastAsia="hi-IN" w:bidi="hi-IN"/>
        </w:rPr>
        <w:t>Sukcesivna dobava papirne galanterije, pripomočkov za čiščenje in čistilnih sredstev za potrebe javnega zavoda Šport Ljubljana</w:t>
      </w:r>
      <w:r w:rsidRPr="00B4080B">
        <w:rPr>
          <w:rFonts w:eastAsia="SimSun"/>
          <w:b/>
          <w:i w:val="0"/>
          <w:kern w:val="1"/>
          <w:sz w:val="22"/>
          <w:szCs w:val="22"/>
          <w:lang w:eastAsia="hi-IN" w:bidi="hi-IN"/>
        </w:rPr>
        <w:t>«</w:t>
      </w:r>
      <w:r w:rsidRPr="00B4080B">
        <w:rPr>
          <w:rFonts w:eastAsia="SimSun"/>
          <w:i w:val="0"/>
          <w:kern w:val="1"/>
          <w:sz w:val="22"/>
          <w:szCs w:val="22"/>
          <w:lang w:eastAsia="hi-IN" w:bidi="hi-IN"/>
        </w:rPr>
        <w:t xml:space="preserve">, vam izročamo podpisano in žigosano bianco menico ter to menično izjavo za zavarovanje resnosti ponudbe s pooblastilom za izpolnitev in unovčenje menice v </w:t>
      </w:r>
      <w:r w:rsidRPr="00B4080B">
        <w:rPr>
          <w:rFonts w:eastAsia="SimSun"/>
          <w:b/>
          <w:i w:val="0"/>
          <w:kern w:val="1"/>
          <w:sz w:val="22"/>
          <w:szCs w:val="22"/>
          <w:lang w:eastAsia="hi-IN" w:bidi="hi-IN"/>
        </w:rPr>
        <w:t xml:space="preserve">višini </w:t>
      </w:r>
      <w:r>
        <w:rPr>
          <w:rFonts w:eastAsia="SimSun"/>
          <w:b/>
          <w:i w:val="0"/>
          <w:kern w:val="1"/>
          <w:sz w:val="22"/>
          <w:szCs w:val="22"/>
          <w:lang w:eastAsia="hi-IN" w:bidi="hi-IN"/>
        </w:rPr>
        <w:t>7.200</w:t>
      </w:r>
      <w:r w:rsidRPr="00B4080B">
        <w:rPr>
          <w:rFonts w:eastAsia="SimSun"/>
          <w:b/>
          <w:i w:val="0"/>
          <w:kern w:val="1"/>
          <w:sz w:val="22"/>
          <w:szCs w:val="22"/>
          <w:lang w:eastAsia="hi-IN" w:bidi="hi-IN"/>
        </w:rPr>
        <w:t>,00 EUR</w:t>
      </w:r>
      <w:r w:rsidRPr="00B4080B">
        <w:rPr>
          <w:rFonts w:eastAsia="SimSun"/>
          <w:i w:val="0"/>
          <w:kern w:val="1"/>
          <w:sz w:val="22"/>
          <w:szCs w:val="22"/>
          <w:lang w:eastAsia="hi-IN" w:bidi="hi-IN"/>
        </w:rPr>
        <w:t xml:space="preserve">. </w:t>
      </w:r>
    </w:p>
    <w:p w14:paraId="78E9EA6E"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40D3819C"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Na menicah je podpisana pooblaščena oseba za podpisovanje:</w:t>
      </w:r>
    </w:p>
    <w:p w14:paraId="0D201D0F"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240784B2"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_____________________________________________________________________________________</w:t>
      </w:r>
    </w:p>
    <w:p w14:paraId="4F7A55A3"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 xml:space="preserve">(Ime in priimek)                                     (Funkcija zastopnika)                     </w:t>
      </w:r>
      <w:r w:rsidRPr="00B4080B">
        <w:rPr>
          <w:rFonts w:eastAsia="SimSun"/>
          <w:i w:val="0"/>
          <w:kern w:val="1"/>
          <w:sz w:val="22"/>
          <w:szCs w:val="22"/>
          <w:lang w:eastAsia="hi-IN" w:bidi="hi-IN"/>
        </w:rPr>
        <w:tab/>
      </w:r>
      <w:r w:rsidRPr="00B4080B">
        <w:rPr>
          <w:rFonts w:eastAsia="SimSun"/>
          <w:i w:val="0"/>
          <w:kern w:val="1"/>
          <w:sz w:val="22"/>
          <w:szCs w:val="22"/>
          <w:lang w:eastAsia="hi-IN" w:bidi="hi-IN"/>
        </w:rPr>
        <w:tab/>
        <w:t xml:space="preserve">  (Podpis)</w:t>
      </w:r>
    </w:p>
    <w:p w14:paraId="2334382A"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255B76F4"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V primeru, da:</w:t>
      </w:r>
    </w:p>
    <w:p w14:paraId="1C0DC772" w14:textId="344E942C"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Pr>
          <w:rFonts w:eastAsia="SimSun"/>
          <w:i w:val="0"/>
          <w:kern w:val="1"/>
          <w:sz w:val="22"/>
          <w:szCs w:val="22"/>
          <w:lang w:eastAsia="hi-IN" w:bidi="hi-IN"/>
        </w:rPr>
        <w:t xml:space="preserve">- </w:t>
      </w:r>
      <w:r w:rsidRPr="00B4080B">
        <w:rPr>
          <w:rFonts w:eastAsia="SimSun"/>
          <w:i w:val="0"/>
          <w:kern w:val="1"/>
          <w:sz w:val="22"/>
          <w:szCs w:val="22"/>
          <w:lang w:eastAsia="hi-IN" w:bidi="hi-IN"/>
        </w:rPr>
        <w:t>umakn</w:t>
      </w:r>
      <w:r>
        <w:rPr>
          <w:rFonts w:eastAsia="SimSun"/>
          <w:i w:val="0"/>
          <w:kern w:val="1"/>
          <w:sz w:val="22"/>
          <w:szCs w:val="22"/>
          <w:lang w:eastAsia="hi-IN" w:bidi="hi-IN"/>
        </w:rPr>
        <w:t>emo</w:t>
      </w:r>
      <w:r w:rsidRPr="00B4080B">
        <w:rPr>
          <w:rFonts w:eastAsia="SimSun"/>
          <w:i w:val="0"/>
          <w:kern w:val="1"/>
          <w:sz w:val="22"/>
          <w:szCs w:val="22"/>
          <w:lang w:eastAsia="hi-IN" w:bidi="hi-IN"/>
        </w:rPr>
        <w:t xml:space="preserve"> ponudbo po poteku roka za prejem ponudb; ali</w:t>
      </w:r>
    </w:p>
    <w:p w14:paraId="57A92DD0" w14:textId="593C2DE4"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Pr>
          <w:rFonts w:eastAsia="SimSun"/>
          <w:i w:val="0"/>
          <w:kern w:val="1"/>
          <w:sz w:val="22"/>
          <w:szCs w:val="22"/>
          <w:lang w:eastAsia="hi-IN" w:bidi="hi-IN"/>
        </w:rPr>
        <w:t xml:space="preserve">- </w:t>
      </w:r>
      <w:r w:rsidRPr="00B4080B">
        <w:rPr>
          <w:rFonts w:eastAsia="SimSun"/>
          <w:i w:val="0"/>
          <w:kern w:val="1"/>
          <w:sz w:val="22"/>
          <w:szCs w:val="22"/>
          <w:lang w:eastAsia="hi-IN" w:bidi="hi-IN"/>
        </w:rPr>
        <w:t>zavrne</w:t>
      </w:r>
      <w:r>
        <w:rPr>
          <w:rFonts w:eastAsia="SimSun"/>
          <w:i w:val="0"/>
          <w:kern w:val="1"/>
          <w:sz w:val="22"/>
          <w:szCs w:val="22"/>
          <w:lang w:eastAsia="hi-IN" w:bidi="hi-IN"/>
        </w:rPr>
        <w:t>mo</w:t>
      </w:r>
      <w:r w:rsidRPr="00B4080B">
        <w:rPr>
          <w:rFonts w:eastAsia="SimSun"/>
          <w:i w:val="0"/>
          <w:kern w:val="1"/>
          <w:sz w:val="22"/>
          <w:szCs w:val="22"/>
          <w:lang w:eastAsia="hi-IN" w:bidi="hi-IN"/>
        </w:rPr>
        <w:t xml:space="preserve"> sklenitev (podpis) okvirnega sporazuma; ali </w:t>
      </w:r>
    </w:p>
    <w:p w14:paraId="577582D9" w14:textId="279951F1"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Pr>
          <w:rFonts w:eastAsia="SimSun"/>
          <w:i w:val="0"/>
          <w:kern w:val="1"/>
          <w:sz w:val="22"/>
          <w:szCs w:val="22"/>
          <w:lang w:eastAsia="hi-IN" w:bidi="hi-IN"/>
        </w:rPr>
        <w:t xml:space="preserve">- </w:t>
      </w:r>
      <w:r w:rsidRPr="00B4080B">
        <w:rPr>
          <w:rFonts w:eastAsia="SimSun"/>
          <w:i w:val="0"/>
          <w:kern w:val="1"/>
          <w:sz w:val="22"/>
          <w:szCs w:val="22"/>
          <w:lang w:eastAsia="hi-IN" w:bidi="hi-IN"/>
        </w:rPr>
        <w:t>ne predloži</w:t>
      </w:r>
      <w:r>
        <w:rPr>
          <w:rFonts w:eastAsia="SimSun"/>
          <w:i w:val="0"/>
          <w:kern w:val="1"/>
          <w:sz w:val="22"/>
          <w:szCs w:val="22"/>
          <w:lang w:eastAsia="hi-IN" w:bidi="hi-IN"/>
        </w:rPr>
        <w:t>mo</w:t>
      </w:r>
      <w:r w:rsidRPr="00B4080B">
        <w:rPr>
          <w:rFonts w:eastAsia="SimSun"/>
          <w:i w:val="0"/>
          <w:kern w:val="1"/>
          <w:sz w:val="22"/>
          <w:szCs w:val="22"/>
          <w:lang w:eastAsia="hi-IN" w:bidi="hi-IN"/>
        </w:rPr>
        <w:t xml:space="preserve"> zavarovanja za dobro izvedbo obvezn</w:t>
      </w:r>
      <w:r>
        <w:rPr>
          <w:rFonts w:eastAsia="SimSun"/>
          <w:i w:val="0"/>
          <w:kern w:val="1"/>
          <w:sz w:val="22"/>
          <w:szCs w:val="22"/>
          <w:lang w:eastAsia="hi-IN" w:bidi="hi-IN"/>
        </w:rPr>
        <w:t>osti v skladu s pogoji naročila,</w:t>
      </w:r>
    </w:p>
    <w:p w14:paraId="5229B2D2" w14:textId="7D5F8D74"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 xml:space="preserve">nepreklicno in brezpogojno pooblaščamo Javni zavod Šport Ljubljana, Celovška cesta 25, 1000 Ljubljana (v nadaljevanju tudi: upravičenec), da lahko našo bianco menico brez predhodnega obvestila izpolni v vseh neizpolnjenih delih za znesek naših obveznosti, da na menico vpiše klavzulo »brez protesta«, ter da menico domicilira pri spodaj navedeni banki ali pri katerikoli drugi poslovni banki, ki vodi naš transakcijski račun. Odrekamo se vsem ugovorom proti tako izpolnjeni menici in se zavezujemo menico plačati, ko dospe, v gotovini.  </w:t>
      </w:r>
    </w:p>
    <w:p w14:paraId="24BE0306"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2886C3C4" w14:textId="77777777" w:rsidR="00B4080B" w:rsidRPr="00B4080B" w:rsidRDefault="00B4080B" w:rsidP="00B4080B">
      <w:pPr>
        <w:keepNext/>
        <w:widowControl w:val="0"/>
        <w:pBdr>
          <w:top w:val="single" w:sz="4" w:space="1" w:color="auto"/>
          <w:left w:val="single" w:sz="4" w:space="4" w:color="auto"/>
          <w:bottom w:val="single" w:sz="4" w:space="1" w:color="auto"/>
          <w:right w:val="single" w:sz="4" w:space="4" w:color="auto"/>
        </w:pBdr>
        <w:tabs>
          <w:tab w:val="left" w:pos="567"/>
          <w:tab w:val="left" w:pos="1418"/>
          <w:tab w:val="left" w:pos="1702"/>
        </w:tabs>
        <w:suppressAutoHyphens/>
        <w:ind w:left="993" w:right="360"/>
        <w:jc w:val="center"/>
        <w:rPr>
          <w:rFonts w:eastAsia="SimSun"/>
          <w:b/>
          <w:i w:val="0"/>
          <w:kern w:val="1"/>
          <w:sz w:val="22"/>
          <w:szCs w:val="22"/>
          <w:lang w:eastAsia="hi-IN" w:bidi="hi-IN"/>
        </w:rPr>
      </w:pPr>
      <w:r w:rsidRPr="00B4080B">
        <w:rPr>
          <w:rFonts w:eastAsia="SimSun"/>
          <w:b/>
          <w:i w:val="0"/>
          <w:kern w:val="1"/>
          <w:sz w:val="22"/>
          <w:szCs w:val="22"/>
          <w:lang w:eastAsia="hi-IN" w:bidi="hi-IN"/>
        </w:rPr>
        <w:t>NALOG ZA PLAČILO MENICE</w:t>
      </w:r>
    </w:p>
    <w:p w14:paraId="5510EDB9" w14:textId="77777777" w:rsidR="00B4080B" w:rsidRPr="00B4080B" w:rsidRDefault="00B4080B" w:rsidP="00B4080B">
      <w:pPr>
        <w:keepNext/>
        <w:widowControl w:val="0"/>
        <w:pBdr>
          <w:top w:val="single" w:sz="4" w:space="1" w:color="auto"/>
          <w:left w:val="single" w:sz="4" w:space="4" w:color="auto"/>
          <w:bottom w:val="single" w:sz="4" w:space="1" w:color="auto"/>
          <w:right w:val="single" w:sz="4" w:space="4" w:color="auto"/>
        </w:pBdr>
        <w:tabs>
          <w:tab w:val="left" w:pos="567"/>
          <w:tab w:val="left" w:pos="1418"/>
          <w:tab w:val="left" w:pos="1702"/>
        </w:tabs>
        <w:suppressAutoHyphens/>
        <w:ind w:left="993" w:right="360"/>
        <w:jc w:val="both"/>
        <w:rPr>
          <w:rFonts w:eastAsia="SimSun"/>
          <w:b/>
          <w:i w:val="0"/>
          <w:kern w:val="1"/>
          <w:sz w:val="22"/>
          <w:szCs w:val="22"/>
          <w:lang w:eastAsia="hi-IN" w:bidi="hi-IN"/>
        </w:rPr>
      </w:pPr>
    </w:p>
    <w:p w14:paraId="057CC2E7" w14:textId="75AACE26" w:rsidR="00B4080B" w:rsidRPr="00B4080B" w:rsidRDefault="00B4080B" w:rsidP="00B4080B">
      <w:pPr>
        <w:keepNext/>
        <w:widowControl w:val="0"/>
        <w:pBdr>
          <w:top w:val="single" w:sz="4" w:space="1" w:color="auto"/>
          <w:left w:val="single" w:sz="4" w:space="4" w:color="auto"/>
          <w:bottom w:val="single" w:sz="4" w:space="1" w:color="auto"/>
          <w:right w:val="single" w:sz="4" w:space="4" w:color="auto"/>
        </w:pBdr>
        <w:tabs>
          <w:tab w:val="left" w:pos="567"/>
          <w:tab w:val="left" w:pos="1418"/>
          <w:tab w:val="left" w:pos="1702"/>
        </w:tabs>
        <w:suppressAutoHyphens/>
        <w:ind w:left="993" w:right="360"/>
        <w:jc w:val="both"/>
        <w:rPr>
          <w:rFonts w:eastAsia="SimSun"/>
          <w:b/>
          <w:i w:val="0"/>
          <w:kern w:val="1"/>
          <w:sz w:val="22"/>
          <w:szCs w:val="22"/>
          <w:lang w:eastAsia="hi-IN" w:bidi="hi-IN"/>
        </w:rPr>
      </w:pPr>
      <w:r w:rsidRPr="00B4080B">
        <w:rPr>
          <w:rFonts w:eastAsia="SimSun"/>
          <w:b/>
          <w:i w:val="0"/>
          <w:kern w:val="1"/>
          <w:sz w:val="22"/>
          <w:szCs w:val="22"/>
          <w:lang w:eastAsia="hi-IN" w:bidi="hi-IN"/>
        </w:rPr>
        <w:t xml:space="preserve">Nepreklicno in brezpogojno pooblaščamo ____________________________________________ </w:t>
      </w:r>
      <w:r w:rsidRPr="00B4080B">
        <w:rPr>
          <w:rFonts w:eastAsia="SimSun"/>
          <w:b/>
          <w:kern w:val="1"/>
          <w:sz w:val="22"/>
          <w:szCs w:val="22"/>
          <w:lang w:eastAsia="hi-IN" w:bidi="hi-IN"/>
        </w:rPr>
        <w:t>(naziv banke)</w:t>
      </w:r>
      <w:r w:rsidRPr="00B4080B">
        <w:rPr>
          <w:rFonts w:eastAsia="SimSun"/>
          <w:b/>
          <w:i w:val="0"/>
          <w:kern w:val="1"/>
          <w:sz w:val="22"/>
          <w:szCs w:val="22"/>
          <w:lang w:eastAsia="hi-IN" w:bidi="hi-IN"/>
        </w:rPr>
        <w:t xml:space="preserve"> oziroma katerokoli drugo poslovno banko s sedežem v Republiki Sloveniji, ki v času unovčitve vodi naš transakcijski račun, da unovči navedeno menico v breme denarnih sredstev na našem transakcijskem računu, za znesek </w:t>
      </w:r>
      <w:r>
        <w:rPr>
          <w:rFonts w:eastAsia="SimSun"/>
          <w:b/>
          <w:i w:val="0"/>
          <w:kern w:val="1"/>
          <w:sz w:val="22"/>
          <w:szCs w:val="22"/>
          <w:lang w:eastAsia="hi-IN" w:bidi="hi-IN"/>
        </w:rPr>
        <w:t>7.200</w:t>
      </w:r>
      <w:r w:rsidRPr="00B4080B">
        <w:rPr>
          <w:rFonts w:eastAsia="SimSun"/>
          <w:b/>
          <w:i w:val="0"/>
          <w:kern w:val="1"/>
          <w:sz w:val="22"/>
          <w:szCs w:val="22"/>
          <w:lang w:eastAsia="hi-IN" w:bidi="hi-IN"/>
        </w:rPr>
        <w:t xml:space="preserve">,00 EUR. </w:t>
      </w:r>
    </w:p>
    <w:p w14:paraId="1E4DD297"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2A94A6F3"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S podpisom tega pooblastila soglašamo, da upravičenec, opravi poizvedbe o številkah transakcijskih računov pri katerikoli banki, finančni organizaciji ali upravljavcu baz podatkov o računih.</w:t>
      </w:r>
    </w:p>
    <w:p w14:paraId="23D585AE"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5176300A" w14:textId="2FA75B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 xml:space="preserve">Ta izjava velja do datuma veljavnosti ponudbe (minimalno 4 mesece od datuma določenega za </w:t>
      </w:r>
      <w:r>
        <w:rPr>
          <w:rFonts w:eastAsia="SimSun"/>
          <w:i w:val="0"/>
          <w:kern w:val="1"/>
          <w:sz w:val="22"/>
          <w:szCs w:val="22"/>
          <w:lang w:eastAsia="hi-IN" w:bidi="hi-IN"/>
        </w:rPr>
        <w:t>prejem</w:t>
      </w:r>
      <w:r w:rsidRPr="00B4080B">
        <w:rPr>
          <w:rFonts w:eastAsia="SimSun"/>
          <w:i w:val="0"/>
          <w:kern w:val="1"/>
          <w:sz w:val="22"/>
          <w:szCs w:val="22"/>
          <w:lang w:eastAsia="hi-IN" w:bidi="hi-IN"/>
        </w:rPr>
        <w:t xml:space="preserve"> </w:t>
      </w:r>
      <w:r>
        <w:rPr>
          <w:rFonts w:eastAsia="SimSun"/>
          <w:i w:val="0"/>
          <w:kern w:val="1"/>
          <w:sz w:val="22"/>
          <w:szCs w:val="22"/>
          <w:lang w:eastAsia="hi-IN" w:bidi="hi-IN"/>
        </w:rPr>
        <w:t xml:space="preserve">ponudb). Ponudba je veljavna do </w:t>
      </w:r>
      <w:r w:rsidRPr="003A212E">
        <w:rPr>
          <w:rFonts w:ascii="Tahoma" w:hAnsi="Tahoma" w:cs="Tahoma"/>
        </w:rPr>
        <w:t xml:space="preserve">________________ </w:t>
      </w:r>
      <w:r w:rsidRPr="00B4080B">
        <w:rPr>
          <w:rFonts w:eastAsia="SimSun"/>
          <w:i w:val="0"/>
          <w:kern w:val="1"/>
          <w:sz w:val="22"/>
          <w:szCs w:val="22"/>
          <w:lang w:eastAsia="hi-IN" w:bidi="hi-IN"/>
        </w:rPr>
        <w:t xml:space="preserve"> </w:t>
      </w:r>
    </w:p>
    <w:p w14:paraId="3E1DC294"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16BE8488" w14:textId="0F4FF0EC"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Kraj, datum</w:t>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t>Žig</w:t>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Pr>
          <w:rFonts w:eastAsia="SimSun"/>
          <w:i w:val="0"/>
          <w:kern w:val="1"/>
          <w:sz w:val="22"/>
          <w:szCs w:val="22"/>
          <w:lang w:eastAsia="hi-IN" w:bidi="hi-IN"/>
        </w:rPr>
        <w:t>I</w:t>
      </w:r>
      <w:r w:rsidRPr="00B4080B">
        <w:rPr>
          <w:rFonts w:eastAsia="SimSun"/>
          <w:i w:val="0"/>
          <w:kern w:val="1"/>
          <w:sz w:val="22"/>
          <w:szCs w:val="22"/>
          <w:lang w:eastAsia="hi-IN" w:bidi="hi-IN"/>
        </w:rPr>
        <w:t xml:space="preserve">zdajatelj menice: </w:t>
      </w:r>
    </w:p>
    <w:p w14:paraId="306CF0FB" w14:textId="77777777" w:rsidR="00B4080B" w:rsidRDefault="00B4080B" w:rsidP="00B4080B">
      <w:pPr>
        <w:keepNext/>
        <w:widowControl w:val="0"/>
        <w:tabs>
          <w:tab w:val="left" w:pos="567"/>
          <w:tab w:val="left" w:pos="1418"/>
          <w:tab w:val="left" w:pos="1702"/>
        </w:tabs>
        <w:suppressAutoHyphens/>
        <w:ind w:left="993" w:right="360"/>
        <w:jc w:val="both"/>
        <w:rPr>
          <w:rFonts w:ascii="Tahoma" w:hAnsi="Tahoma" w:cs="Tahoma"/>
        </w:rPr>
      </w:pPr>
      <w:r w:rsidRPr="00B4080B">
        <w:rPr>
          <w:rFonts w:eastAsia="SimSun"/>
          <w:i w:val="0"/>
          <w:kern w:val="1"/>
          <w:sz w:val="22"/>
          <w:szCs w:val="22"/>
          <w:u w:val="single"/>
          <w:lang w:eastAsia="hi-IN" w:bidi="hi-IN"/>
        </w:rPr>
        <w:t>___________________</w:t>
      </w:r>
      <w:r>
        <w:rPr>
          <w:rFonts w:eastAsia="SimSun"/>
          <w:i w:val="0"/>
          <w:kern w:val="1"/>
          <w:sz w:val="22"/>
          <w:szCs w:val="22"/>
          <w:lang w:eastAsia="hi-IN" w:bidi="hi-IN"/>
        </w:rPr>
        <w:tab/>
      </w:r>
      <w:r>
        <w:rPr>
          <w:rFonts w:eastAsia="SimSun"/>
          <w:i w:val="0"/>
          <w:kern w:val="1"/>
          <w:sz w:val="22"/>
          <w:szCs w:val="22"/>
          <w:lang w:eastAsia="hi-IN" w:bidi="hi-IN"/>
        </w:rPr>
        <w:tab/>
      </w:r>
      <w:r>
        <w:rPr>
          <w:rFonts w:eastAsia="SimSun"/>
          <w:i w:val="0"/>
          <w:kern w:val="1"/>
          <w:sz w:val="22"/>
          <w:szCs w:val="22"/>
          <w:lang w:eastAsia="hi-IN" w:bidi="hi-IN"/>
        </w:rPr>
        <w:tab/>
      </w:r>
      <w:r>
        <w:rPr>
          <w:rFonts w:eastAsia="SimSun"/>
          <w:i w:val="0"/>
          <w:kern w:val="1"/>
          <w:sz w:val="22"/>
          <w:szCs w:val="22"/>
          <w:lang w:eastAsia="hi-IN" w:bidi="hi-IN"/>
        </w:rPr>
        <w:tab/>
      </w:r>
      <w:r>
        <w:rPr>
          <w:rFonts w:eastAsia="SimSun"/>
          <w:i w:val="0"/>
          <w:kern w:val="1"/>
          <w:sz w:val="22"/>
          <w:szCs w:val="22"/>
          <w:lang w:eastAsia="hi-IN" w:bidi="hi-IN"/>
        </w:rPr>
        <w:tab/>
      </w:r>
      <w:r w:rsidRPr="003A212E">
        <w:rPr>
          <w:rFonts w:ascii="Tahoma" w:hAnsi="Tahoma" w:cs="Tahoma"/>
        </w:rPr>
        <w:t>__________________________</w:t>
      </w:r>
    </w:p>
    <w:p w14:paraId="34881389"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t>Podpis odgovorne osebe:</w:t>
      </w:r>
    </w:p>
    <w:p w14:paraId="63624AA1"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r>
      <w:r w:rsidRPr="00B4080B">
        <w:rPr>
          <w:rFonts w:eastAsia="SimSun"/>
          <w:i w:val="0"/>
          <w:kern w:val="1"/>
          <w:sz w:val="22"/>
          <w:szCs w:val="22"/>
          <w:lang w:eastAsia="hi-IN" w:bidi="hi-IN"/>
        </w:rPr>
        <w:tab/>
        <w:t>__________________________</w:t>
      </w:r>
    </w:p>
    <w:p w14:paraId="75BAAA18" w14:textId="77777777" w:rsidR="00B4080B" w:rsidRDefault="00B4080B" w:rsidP="00B4080B">
      <w:pPr>
        <w:keepNext/>
        <w:widowControl w:val="0"/>
        <w:tabs>
          <w:tab w:val="left" w:pos="567"/>
          <w:tab w:val="left" w:pos="1418"/>
          <w:tab w:val="left" w:pos="1702"/>
        </w:tabs>
        <w:suppressAutoHyphens/>
        <w:ind w:left="993" w:right="360"/>
        <w:jc w:val="both"/>
        <w:rPr>
          <w:rFonts w:eastAsia="SimSun"/>
          <w:kern w:val="1"/>
          <w:sz w:val="22"/>
          <w:szCs w:val="22"/>
          <w:lang w:eastAsia="hi-IN" w:bidi="hi-IN"/>
        </w:rPr>
      </w:pPr>
    </w:p>
    <w:p w14:paraId="4CD5F6DA" w14:textId="4781C517" w:rsidR="00B4080B" w:rsidRPr="00B4080B" w:rsidRDefault="00B4080B" w:rsidP="00B4080B">
      <w:pPr>
        <w:keepNext/>
        <w:widowControl w:val="0"/>
        <w:tabs>
          <w:tab w:val="left" w:pos="567"/>
          <w:tab w:val="left" w:pos="1418"/>
          <w:tab w:val="left" w:pos="1702"/>
        </w:tabs>
        <w:suppressAutoHyphens/>
        <w:ind w:left="993" w:right="360"/>
        <w:jc w:val="both"/>
        <w:rPr>
          <w:rFonts w:eastAsia="SimSun"/>
          <w:kern w:val="1"/>
          <w:sz w:val="22"/>
          <w:szCs w:val="22"/>
          <w:lang w:eastAsia="hi-IN" w:bidi="hi-IN"/>
        </w:rPr>
      </w:pPr>
      <w:r w:rsidRPr="00B4080B">
        <w:rPr>
          <w:rFonts w:eastAsia="SimSun"/>
          <w:kern w:val="1"/>
          <w:sz w:val="22"/>
          <w:szCs w:val="22"/>
          <w:lang w:eastAsia="hi-IN" w:bidi="hi-IN"/>
        </w:rPr>
        <w:t>Priloga: 1 bianko menica</w:t>
      </w:r>
    </w:p>
    <w:p w14:paraId="476BE668"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iCs/>
          <w:kern w:val="1"/>
          <w:sz w:val="22"/>
          <w:szCs w:val="22"/>
          <w:lang w:eastAsia="hi-IN" w:bidi="hi-IN"/>
        </w:rPr>
      </w:pPr>
    </w:p>
    <w:p w14:paraId="1172FC20"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br w:type="page"/>
      </w:r>
    </w:p>
    <w:p w14:paraId="3F73AA22" w14:textId="20E95C5C" w:rsidR="00B4080B" w:rsidRPr="00B4080B" w:rsidRDefault="00B4080B" w:rsidP="00B4080B">
      <w:pPr>
        <w:keepNext/>
        <w:widowControl w:val="0"/>
        <w:tabs>
          <w:tab w:val="left" w:pos="567"/>
          <w:tab w:val="left" w:pos="1418"/>
          <w:tab w:val="left" w:pos="1702"/>
        </w:tabs>
        <w:suppressAutoHyphens/>
        <w:ind w:left="993" w:right="360"/>
        <w:jc w:val="right"/>
        <w:rPr>
          <w:rFonts w:eastAsia="SimSun"/>
          <w:b/>
          <w:i w:val="0"/>
          <w:kern w:val="1"/>
          <w:sz w:val="22"/>
          <w:szCs w:val="22"/>
          <w:lang w:eastAsia="hi-IN" w:bidi="hi-IN"/>
        </w:rPr>
      </w:pPr>
      <w:r w:rsidRPr="00B4080B">
        <w:rPr>
          <w:rFonts w:eastAsia="SimSun"/>
          <w:b/>
          <w:i w:val="0"/>
          <w:kern w:val="1"/>
          <w:sz w:val="22"/>
          <w:szCs w:val="22"/>
          <w:lang w:eastAsia="hi-IN" w:bidi="hi-IN"/>
        </w:rPr>
        <w:lastRenderedPageBreak/>
        <w:t>PRILOGA B/2</w:t>
      </w:r>
    </w:p>
    <w:p w14:paraId="544A53DE"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Izvajalec:</w:t>
      </w:r>
    </w:p>
    <w:tbl>
      <w:tblPr>
        <w:tblW w:w="3936" w:type="dxa"/>
        <w:tblInd w:w="975" w:type="dxa"/>
        <w:tblLayout w:type="fixed"/>
        <w:tblLook w:val="0000" w:firstRow="0" w:lastRow="0" w:firstColumn="0" w:lastColumn="0" w:noHBand="0" w:noVBand="0"/>
      </w:tblPr>
      <w:tblGrid>
        <w:gridCol w:w="3936"/>
      </w:tblGrid>
      <w:tr w:rsidR="00B4080B" w:rsidRPr="00B4080B" w14:paraId="4F2190A2" w14:textId="77777777" w:rsidTr="00B4080B">
        <w:trPr>
          <w:trHeight w:val="397"/>
        </w:trPr>
        <w:tc>
          <w:tcPr>
            <w:tcW w:w="3936" w:type="dxa"/>
            <w:tcBorders>
              <w:bottom w:val="single" w:sz="4" w:space="0" w:color="000000"/>
            </w:tcBorders>
            <w:vAlign w:val="bottom"/>
          </w:tcPr>
          <w:p w14:paraId="42804D48"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b/>
                <w:i w:val="0"/>
                <w:kern w:val="1"/>
                <w:sz w:val="22"/>
                <w:szCs w:val="22"/>
                <w:lang w:eastAsia="hi-IN" w:bidi="hi-IN"/>
              </w:rPr>
            </w:pPr>
          </w:p>
        </w:tc>
      </w:tr>
      <w:tr w:rsidR="00B4080B" w:rsidRPr="00B4080B" w14:paraId="51FFD421" w14:textId="77777777" w:rsidTr="00B4080B">
        <w:trPr>
          <w:trHeight w:val="397"/>
        </w:trPr>
        <w:tc>
          <w:tcPr>
            <w:tcW w:w="3936" w:type="dxa"/>
            <w:tcBorders>
              <w:bottom w:val="single" w:sz="4" w:space="0" w:color="000000"/>
            </w:tcBorders>
            <w:vAlign w:val="bottom"/>
          </w:tcPr>
          <w:p w14:paraId="55B669A5"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b/>
                <w:i w:val="0"/>
                <w:kern w:val="1"/>
                <w:sz w:val="22"/>
                <w:szCs w:val="22"/>
                <w:lang w:eastAsia="hi-IN" w:bidi="hi-IN"/>
              </w:rPr>
            </w:pPr>
          </w:p>
        </w:tc>
      </w:tr>
      <w:tr w:rsidR="00B4080B" w:rsidRPr="00B4080B" w14:paraId="02A54400" w14:textId="77777777" w:rsidTr="00B4080B">
        <w:trPr>
          <w:trHeight w:val="397"/>
        </w:trPr>
        <w:tc>
          <w:tcPr>
            <w:tcW w:w="3936" w:type="dxa"/>
            <w:tcBorders>
              <w:bottom w:val="single" w:sz="4" w:space="0" w:color="000000"/>
            </w:tcBorders>
            <w:vAlign w:val="bottom"/>
          </w:tcPr>
          <w:p w14:paraId="5E79D31F"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b/>
                <w:i w:val="0"/>
                <w:kern w:val="1"/>
                <w:sz w:val="22"/>
                <w:szCs w:val="22"/>
                <w:lang w:eastAsia="hi-IN" w:bidi="hi-IN"/>
              </w:rPr>
            </w:pPr>
          </w:p>
        </w:tc>
      </w:tr>
    </w:tbl>
    <w:p w14:paraId="192E7185"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b/>
          <w:i w:val="0"/>
          <w:kern w:val="1"/>
          <w:sz w:val="22"/>
          <w:szCs w:val="22"/>
          <w:lang w:eastAsia="hi-IN" w:bidi="hi-IN"/>
        </w:rPr>
      </w:pPr>
    </w:p>
    <w:p w14:paraId="25C5B3AB" w14:textId="77777777" w:rsidR="00B4080B" w:rsidRPr="00B4080B" w:rsidRDefault="00B4080B" w:rsidP="00AC0783">
      <w:pPr>
        <w:keepNext/>
        <w:widowControl w:val="0"/>
        <w:tabs>
          <w:tab w:val="left" w:pos="567"/>
          <w:tab w:val="left" w:pos="1418"/>
          <w:tab w:val="left" w:pos="1702"/>
        </w:tabs>
        <w:suppressAutoHyphens/>
        <w:ind w:left="993" w:right="360"/>
        <w:jc w:val="center"/>
        <w:rPr>
          <w:rFonts w:eastAsia="SimSun"/>
          <w:b/>
          <w:i w:val="0"/>
          <w:kern w:val="1"/>
          <w:sz w:val="22"/>
          <w:szCs w:val="22"/>
          <w:lang w:eastAsia="hi-IN" w:bidi="hi-IN"/>
        </w:rPr>
      </w:pPr>
      <w:r w:rsidRPr="00B4080B">
        <w:rPr>
          <w:rFonts w:eastAsia="SimSun"/>
          <w:b/>
          <w:i w:val="0"/>
          <w:kern w:val="1"/>
          <w:sz w:val="22"/>
          <w:szCs w:val="22"/>
          <w:lang w:eastAsia="hi-IN" w:bidi="hi-IN"/>
        </w:rPr>
        <w:t>MENIČNA IZJAVA</w:t>
      </w:r>
    </w:p>
    <w:p w14:paraId="2C8A6204" w14:textId="77777777" w:rsidR="00B4080B" w:rsidRPr="00AC0783" w:rsidRDefault="00B4080B" w:rsidP="00AC0783">
      <w:pPr>
        <w:keepNext/>
        <w:widowControl w:val="0"/>
        <w:tabs>
          <w:tab w:val="left" w:pos="567"/>
          <w:tab w:val="left" w:pos="1418"/>
          <w:tab w:val="left" w:pos="1702"/>
        </w:tabs>
        <w:suppressAutoHyphens/>
        <w:ind w:left="993" w:right="360"/>
        <w:jc w:val="center"/>
        <w:rPr>
          <w:rFonts w:eastAsia="SimSun"/>
          <w:b/>
          <w:i w:val="0"/>
          <w:kern w:val="1"/>
          <w:sz w:val="22"/>
          <w:szCs w:val="22"/>
          <w:lang w:eastAsia="hi-IN" w:bidi="hi-IN"/>
        </w:rPr>
      </w:pPr>
      <w:r w:rsidRPr="00AC0783">
        <w:rPr>
          <w:rFonts w:eastAsia="SimSun"/>
          <w:b/>
          <w:i w:val="0"/>
          <w:kern w:val="1"/>
          <w:sz w:val="22"/>
          <w:szCs w:val="22"/>
          <w:lang w:eastAsia="hi-IN" w:bidi="hi-IN"/>
        </w:rPr>
        <w:t>za zavarovanje dobre izvedbe obveznosti iz okvirnega sporazuma</w:t>
      </w:r>
    </w:p>
    <w:p w14:paraId="53DF0473" w14:textId="5FD56717" w:rsidR="00B4080B" w:rsidRPr="00B4080B" w:rsidRDefault="00B4080B" w:rsidP="00AC0783">
      <w:pPr>
        <w:keepNext/>
        <w:widowControl w:val="0"/>
        <w:tabs>
          <w:tab w:val="left" w:pos="567"/>
          <w:tab w:val="left" w:pos="1418"/>
          <w:tab w:val="left" w:pos="1702"/>
        </w:tabs>
        <w:suppressAutoHyphens/>
        <w:ind w:left="993" w:right="360"/>
        <w:jc w:val="center"/>
        <w:rPr>
          <w:rFonts w:eastAsia="SimSun"/>
          <w:i w:val="0"/>
          <w:kern w:val="1"/>
          <w:sz w:val="22"/>
          <w:szCs w:val="22"/>
          <w:lang w:eastAsia="hi-IN" w:bidi="hi-IN"/>
        </w:rPr>
      </w:pPr>
    </w:p>
    <w:p w14:paraId="2DBA972E" w14:textId="63606AA6"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 xml:space="preserve">V skladu z okvirnim sporazumom za javno naročilo št. </w:t>
      </w:r>
      <w:r w:rsidR="00AC0783" w:rsidRPr="00AC0783">
        <w:rPr>
          <w:rFonts w:eastAsia="SimSun"/>
          <w:b/>
          <w:i w:val="0"/>
          <w:kern w:val="1"/>
          <w:sz w:val="22"/>
          <w:szCs w:val="22"/>
          <w:lang w:eastAsia="hi-IN" w:bidi="hi-IN"/>
        </w:rPr>
        <w:t>7560-21-600028 »Sukcesivna dobava papirne galanterije, pripomočkov za čiščenje in čistilnih sredstev za potrebe javnega zavoda Šport Ljubljana«</w:t>
      </w:r>
      <w:r w:rsidRPr="00B4080B">
        <w:rPr>
          <w:rFonts w:eastAsia="SimSun"/>
          <w:i w:val="0"/>
          <w:kern w:val="1"/>
          <w:sz w:val="22"/>
          <w:szCs w:val="22"/>
          <w:lang w:eastAsia="hi-IN" w:bidi="hi-IN"/>
        </w:rPr>
        <w:t>, sklenjenim dne ____________, med naročnikom:</w:t>
      </w:r>
      <w:r w:rsidR="00AC0783" w:rsidRPr="00AC0783">
        <w:t xml:space="preserve"> </w:t>
      </w:r>
      <w:r w:rsidR="00AC0783" w:rsidRPr="00AC0783">
        <w:rPr>
          <w:rFonts w:eastAsia="SimSun"/>
          <w:i w:val="0"/>
          <w:kern w:val="1"/>
          <w:sz w:val="22"/>
          <w:szCs w:val="22"/>
          <w:lang w:eastAsia="hi-IN" w:bidi="hi-IN"/>
        </w:rPr>
        <w:t>Javni zavod Šport Ljubljana, Celovška cesta 25, 1000 Ljubljana</w:t>
      </w:r>
      <w:r w:rsidRPr="00B4080B">
        <w:rPr>
          <w:rFonts w:eastAsia="SimSun"/>
          <w:i w:val="0"/>
          <w:kern w:val="1"/>
          <w:sz w:val="22"/>
          <w:szCs w:val="22"/>
          <w:lang w:eastAsia="hi-IN" w:bidi="hi-IN"/>
        </w:rPr>
        <w:t xml:space="preserve"> </w:t>
      </w:r>
      <w:r w:rsidRPr="00B4080B">
        <w:rPr>
          <w:rFonts w:eastAsia="SimSun"/>
          <w:kern w:val="1"/>
          <w:sz w:val="22"/>
          <w:szCs w:val="22"/>
          <w:lang w:eastAsia="hi-IN" w:bidi="hi-IN"/>
        </w:rPr>
        <w:t>(v nadaljevanju tudi: upravičenec)</w:t>
      </w:r>
      <w:r w:rsidRPr="00B4080B">
        <w:rPr>
          <w:rFonts w:eastAsia="SimSun"/>
          <w:i w:val="0"/>
          <w:kern w:val="1"/>
          <w:sz w:val="22"/>
          <w:szCs w:val="22"/>
          <w:lang w:eastAsia="hi-IN" w:bidi="hi-IN"/>
        </w:rPr>
        <w:t xml:space="preserve"> in izvajalcem:</w:t>
      </w:r>
      <w:r w:rsidR="00AC0783">
        <w:rPr>
          <w:rFonts w:eastAsia="SimSun"/>
          <w:i w:val="0"/>
          <w:kern w:val="1"/>
          <w:sz w:val="22"/>
          <w:szCs w:val="22"/>
          <w:lang w:eastAsia="hi-IN" w:bidi="hi-IN"/>
        </w:rPr>
        <w:t xml:space="preserve"> </w:t>
      </w:r>
      <w:r w:rsidR="00AC0783" w:rsidRPr="00AC0783">
        <w:rPr>
          <w:rFonts w:ascii="Tahoma" w:eastAsia="Tahoma" w:hAnsi="Tahoma" w:cs="Tahoma"/>
          <w:i w:val="0"/>
        </w:rPr>
        <w:t>____________________</w:t>
      </w:r>
      <w:r w:rsidRPr="00B4080B">
        <w:rPr>
          <w:rFonts w:eastAsia="SimSun"/>
          <w:b/>
          <w:i w:val="0"/>
          <w:kern w:val="1"/>
          <w:sz w:val="22"/>
          <w:szCs w:val="22"/>
          <w:lang w:eastAsia="hi-IN" w:bidi="hi-IN"/>
        </w:rPr>
        <w:t xml:space="preserve">  </w:t>
      </w:r>
      <w:r w:rsidRPr="00B4080B">
        <w:rPr>
          <w:rFonts w:eastAsia="SimSun"/>
          <w:kern w:val="1"/>
          <w:sz w:val="22"/>
          <w:szCs w:val="22"/>
          <w:lang w:eastAsia="hi-IN" w:bidi="hi-IN"/>
        </w:rPr>
        <w:t>(v nadaljevanju tudi: zavezanec)</w:t>
      </w:r>
      <w:r w:rsidRPr="00B4080B">
        <w:rPr>
          <w:rFonts w:eastAsia="SimSun"/>
          <w:i w:val="0"/>
          <w:kern w:val="1"/>
          <w:sz w:val="22"/>
          <w:szCs w:val="22"/>
          <w:lang w:eastAsia="hi-IN" w:bidi="hi-IN"/>
        </w:rPr>
        <w:t>, je zavezanec dolžan izvajati storitve v roku, količini, ceni in kakovosti opredeljeno v zgoraj navedenem okvirnem sporazumu v vrednosti ______________ EUR brez DDV</w:t>
      </w:r>
      <w:r w:rsidR="00AC0783">
        <w:rPr>
          <w:rFonts w:eastAsia="SimSun"/>
          <w:i w:val="0"/>
          <w:kern w:val="1"/>
          <w:sz w:val="22"/>
          <w:szCs w:val="22"/>
          <w:lang w:eastAsia="hi-IN" w:bidi="hi-IN"/>
        </w:rPr>
        <w:t xml:space="preserve"> (</w:t>
      </w:r>
      <w:r w:rsidR="00AC0783">
        <w:rPr>
          <w:rFonts w:eastAsia="SimSun"/>
          <w:kern w:val="1"/>
          <w:sz w:val="22"/>
          <w:szCs w:val="22"/>
          <w:lang w:eastAsia="hi-IN" w:bidi="hi-IN"/>
        </w:rPr>
        <w:t>10% vrednosti okvirnega sporazuma z DDV)</w:t>
      </w:r>
      <w:r w:rsidRPr="00B4080B">
        <w:rPr>
          <w:rFonts w:eastAsia="SimSun"/>
          <w:i w:val="0"/>
          <w:kern w:val="1"/>
          <w:sz w:val="22"/>
          <w:szCs w:val="22"/>
          <w:lang w:eastAsia="hi-IN" w:bidi="hi-IN"/>
        </w:rPr>
        <w:t xml:space="preserve">. </w:t>
      </w:r>
    </w:p>
    <w:p w14:paraId="6A468CA9"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2F8F1E24" w14:textId="29AE331E"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 xml:space="preserve">Kot garancijo za dobro izvedbo obveznosti po okvirnem sporazumu, mi kot zavezanec izdajamo </w:t>
      </w:r>
      <w:r w:rsidR="00AC0783">
        <w:rPr>
          <w:rFonts w:eastAsia="SimSun"/>
          <w:i w:val="0"/>
          <w:kern w:val="1"/>
          <w:sz w:val="22"/>
          <w:szCs w:val="22"/>
          <w:lang w:eastAsia="hi-IN" w:bidi="hi-IN"/>
        </w:rPr>
        <w:t>tri</w:t>
      </w:r>
      <w:r w:rsidRPr="00B4080B">
        <w:rPr>
          <w:rFonts w:eastAsia="SimSun"/>
          <w:i w:val="0"/>
          <w:kern w:val="1"/>
          <w:sz w:val="22"/>
          <w:szCs w:val="22"/>
          <w:lang w:eastAsia="hi-IN" w:bidi="hi-IN"/>
        </w:rPr>
        <w:t xml:space="preserve"> (</w:t>
      </w:r>
      <w:r w:rsidR="00AC0783">
        <w:rPr>
          <w:rFonts w:eastAsia="SimSun"/>
          <w:i w:val="0"/>
          <w:kern w:val="1"/>
          <w:sz w:val="22"/>
          <w:szCs w:val="22"/>
          <w:lang w:eastAsia="hi-IN" w:bidi="hi-IN"/>
        </w:rPr>
        <w:t>3</w:t>
      </w:r>
      <w:r w:rsidRPr="00B4080B">
        <w:rPr>
          <w:rFonts w:eastAsia="SimSun"/>
          <w:i w:val="0"/>
          <w:kern w:val="1"/>
          <w:sz w:val="22"/>
          <w:szCs w:val="22"/>
          <w:lang w:eastAsia="hi-IN" w:bidi="hi-IN"/>
        </w:rPr>
        <w:t>) bianko menic</w:t>
      </w:r>
      <w:r w:rsidR="00AC0783">
        <w:rPr>
          <w:rFonts w:eastAsia="SimSun"/>
          <w:i w:val="0"/>
          <w:kern w:val="1"/>
          <w:sz w:val="22"/>
          <w:szCs w:val="22"/>
          <w:lang w:eastAsia="hi-IN" w:bidi="hi-IN"/>
        </w:rPr>
        <w:t>e</w:t>
      </w:r>
      <w:r w:rsidRPr="00B4080B">
        <w:rPr>
          <w:rFonts w:eastAsia="SimSun"/>
          <w:i w:val="0"/>
          <w:kern w:val="1"/>
          <w:sz w:val="22"/>
          <w:szCs w:val="22"/>
          <w:lang w:eastAsia="hi-IN" w:bidi="hi-IN"/>
        </w:rPr>
        <w:t xml:space="preserve"> s pooblastilom za njeno izpolnitev in unovčenje, na kateri so podpisane pooblaščene osebe za zastopanje:</w:t>
      </w:r>
    </w:p>
    <w:p w14:paraId="20841064"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0575807B"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______________________________________________________________________________________</w:t>
      </w:r>
    </w:p>
    <w:p w14:paraId="07CEB259"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 xml:space="preserve">(Ime in priimek)                            (Funkcija zastopnika)                     </w:t>
      </w:r>
      <w:r w:rsidRPr="00B4080B">
        <w:rPr>
          <w:rFonts w:eastAsia="SimSun"/>
          <w:i w:val="0"/>
          <w:kern w:val="1"/>
          <w:sz w:val="22"/>
          <w:szCs w:val="22"/>
          <w:lang w:eastAsia="hi-IN" w:bidi="hi-IN"/>
        </w:rPr>
        <w:tab/>
      </w:r>
      <w:r w:rsidRPr="00B4080B">
        <w:rPr>
          <w:rFonts w:eastAsia="SimSun"/>
          <w:i w:val="0"/>
          <w:kern w:val="1"/>
          <w:sz w:val="22"/>
          <w:szCs w:val="22"/>
          <w:lang w:eastAsia="hi-IN" w:bidi="hi-IN"/>
        </w:rPr>
        <w:tab/>
        <w:t xml:space="preserve">    (Podpis)</w:t>
      </w:r>
    </w:p>
    <w:p w14:paraId="1F9CB4A2"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59CA7C72"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Nepreklicno in brezpogojno pooblaščamo upravičenca, da v primeru, če mi kot zavezanec ne bomo izpolnili obveznosti po okvirnem sporazumu v dogovorjeni kvaliteti, količini in rokih, opredeljenih v zgoraj citiranem okvirnem sporazumu, da:</w:t>
      </w:r>
    </w:p>
    <w:p w14:paraId="48151A33" w14:textId="17E3E6A8" w:rsidR="00B4080B" w:rsidRPr="00B4080B" w:rsidRDefault="00B4080B" w:rsidP="00AC0783">
      <w:pPr>
        <w:keepNext/>
        <w:widowControl w:val="0"/>
        <w:numPr>
          <w:ilvl w:val="0"/>
          <w:numId w:val="32"/>
        </w:numPr>
        <w:tabs>
          <w:tab w:val="left" w:pos="1418"/>
          <w:tab w:val="left" w:pos="1702"/>
        </w:tabs>
        <w:suppressAutoHyphens/>
        <w:ind w:left="1418" w:right="360"/>
        <w:jc w:val="both"/>
        <w:rPr>
          <w:rFonts w:eastAsia="SimSun"/>
          <w:i w:val="0"/>
          <w:kern w:val="1"/>
          <w:sz w:val="22"/>
          <w:szCs w:val="22"/>
          <w:lang w:eastAsia="hi-IN" w:bidi="hi-IN"/>
        </w:rPr>
      </w:pPr>
      <w:r w:rsidRPr="00B4080B">
        <w:rPr>
          <w:rFonts w:eastAsia="SimSun"/>
          <w:i w:val="0"/>
          <w:kern w:val="1"/>
          <w:sz w:val="22"/>
          <w:szCs w:val="22"/>
          <w:lang w:eastAsia="hi-IN" w:bidi="hi-IN"/>
        </w:rPr>
        <w:t xml:space="preserve">izpolni bianko menico v višini do __________ EUR </w:t>
      </w:r>
      <w:r w:rsidR="00AC0783">
        <w:rPr>
          <w:rFonts w:eastAsia="SimSun"/>
          <w:i w:val="0"/>
          <w:kern w:val="1"/>
          <w:sz w:val="22"/>
          <w:szCs w:val="22"/>
          <w:lang w:eastAsia="hi-IN" w:bidi="hi-IN"/>
        </w:rPr>
        <w:t>(</w:t>
      </w:r>
      <w:r w:rsidR="00AC0783" w:rsidRPr="00AC0783">
        <w:rPr>
          <w:rFonts w:eastAsia="SimSun"/>
          <w:kern w:val="1"/>
          <w:sz w:val="22"/>
          <w:szCs w:val="22"/>
          <w:lang w:eastAsia="hi-IN" w:bidi="hi-IN"/>
        </w:rPr>
        <w:t>10% vrednosti okvirnega sporazuma z DDV</w:t>
      </w:r>
      <w:r w:rsidR="00AC0783">
        <w:rPr>
          <w:rFonts w:eastAsia="SimSun"/>
          <w:i w:val="0"/>
          <w:kern w:val="1"/>
          <w:sz w:val="22"/>
          <w:szCs w:val="22"/>
          <w:lang w:eastAsia="hi-IN" w:bidi="hi-IN"/>
        </w:rPr>
        <w:t>)</w:t>
      </w:r>
      <w:r w:rsidRPr="00B4080B">
        <w:rPr>
          <w:rFonts w:eastAsia="SimSun"/>
          <w:i w:val="0"/>
          <w:kern w:val="1"/>
          <w:sz w:val="22"/>
          <w:szCs w:val="22"/>
          <w:lang w:eastAsia="hi-IN" w:bidi="hi-IN"/>
        </w:rPr>
        <w:t xml:space="preserve">, </w:t>
      </w:r>
    </w:p>
    <w:p w14:paraId="6C9AE8DF" w14:textId="77777777" w:rsidR="00B4080B" w:rsidRPr="00B4080B" w:rsidRDefault="00B4080B" w:rsidP="00AC0783">
      <w:pPr>
        <w:keepNext/>
        <w:widowControl w:val="0"/>
        <w:numPr>
          <w:ilvl w:val="0"/>
          <w:numId w:val="32"/>
        </w:numPr>
        <w:tabs>
          <w:tab w:val="left" w:pos="1418"/>
          <w:tab w:val="left" w:pos="1702"/>
        </w:tabs>
        <w:suppressAutoHyphens/>
        <w:ind w:left="1418" w:right="360"/>
        <w:jc w:val="both"/>
        <w:rPr>
          <w:rFonts w:eastAsia="SimSun"/>
          <w:i w:val="0"/>
          <w:kern w:val="1"/>
          <w:sz w:val="22"/>
          <w:szCs w:val="22"/>
          <w:lang w:eastAsia="hi-IN" w:bidi="hi-IN"/>
        </w:rPr>
      </w:pPr>
      <w:r w:rsidRPr="00B4080B">
        <w:rPr>
          <w:rFonts w:eastAsia="SimSun"/>
          <w:i w:val="0"/>
          <w:kern w:val="1"/>
          <w:sz w:val="22"/>
          <w:szCs w:val="22"/>
          <w:lang w:eastAsia="hi-IN" w:bidi="hi-IN"/>
        </w:rPr>
        <w:t xml:space="preserve">da izpolni vse druge sestavne dele menic, ki niso izpolnjeni, </w:t>
      </w:r>
    </w:p>
    <w:p w14:paraId="0DE4A4C2" w14:textId="77777777" w:rsidR="00B4080B" w:rsidRPr="00B4080B" w:rsidRDefault="00B4080B" w:rsidP="00AC0783">
      <w:pPr>
        <w:keepNext/>
        <w:widowControl w:val="0"/>
        <w:numPr>
          <w:ilvl w:val="0"/>
          <w:numId w:val="32"/>
        </w:numPr>
        <w:tabs>
          <w:tab w:val="left" w:pos="1418"/>
          <w:tab w:val="left" w:pos="1702"/>
        </w:tabs>
        <w:suppressAutoHyphens/>
        <w:ind w:left="1418" w:right="360"/>
        <w:jc w:val="both"/>
        <w:rPr>
          <w:rFonts w:eastAsia="SimSun"/>
          <w:i w:val="0"/>
          <w:kern w:val="1"/>
          <w:sz w:val="22"/>
          <w:szCs w:val="22"/>
          <w:lang w:eastAsia="hi-IN" w:bidi="hi-IN"/>
        </w:rPr>
      </w:pPr>
      <w:r w:rsidRPr="00B4080B">
        <w:rPr>
          <w:rFonts w:eastAsia="SimSun"/>
          <w:i w:val="0"/>
          <w:kern w:val="1"/>
          <w:sz w:val="22"/>
          <w:szCs w:val="22"/>
          <w:lang w:eastAsia="hi-IN" w:bidi="hi-IN"/>
        </w:rPr>
        <w:t>da po potrebi zapiše na menici tudi katerokoli menično klavzulo, ki sicer ni bistvena menična sestavina.</w:t>
      </w:r>
    </w:p>
    <w:p w14:paraId="17914FC4"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3CADC8E7" w14:textId="47322AEB"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 xml:space="preserve">Pooblaščamo upravičenca, da menico po potrebi domicilira pri katerikoli banki, pri kateri imamo odprt račun.  </w:t>
      </w:r>
    </w:p>
    <w:p w14:paraId="72011052"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2DDC01CA" w14:textId="3206BB2C"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 xml:space="preserve">S to menično izjavo pooblaščamo ______________________________ </w:t>
      </w:r>
      <w:r w:rsidRPr="00B4080B">
        <w:rPr>
          <w:rFonts w:eastAsia="SimSun"/>
          <w:kern w:val="1"/>
          <w:sz w:val="22"/>
          <w:szCs w:val="22"/>
          <w:lang w:eastAsia="hi-IN" w:bidi="hi-IN"/>
        </w:rPr>
        <w:t>(navedba banke)</w:t>
      </w:r>
      <w:r w:rsidRPr="00B4080B">
        <w:rPr>
          <w:rFonts w:eastAsia="SimSun"/>
          <w:i w:val="0"/>
          <w:kern w:val="1"/>
          <w:sz w:val="22"/>
          <w:szCs w:val="22"/>
          <w:lang w:eastAsia="hi-IN" w:bidi="hi-IN"/>
        </w:rPr>
        <w:t xml:space="preserve">, da v breme našega transakcijskega računa št. SI56 ______________________________ unovči predloženo menico najkasneje do __________ </w:t>
      </w:r>
      <w:r w:rsidRPr="00B4080B">
        <w:rPr>
          <w:rFonts w:eastAsia="SimSun"/>
          <w:kern w:val="1"/>
          <w:sz w:val="22"/>
          <w:szCs w:val="22"/>
          <w:lang w:eastAsia="hi-IN" w:bidi="hi-IN"/>
        </w:rPr>
        <w:t>(z dobo veljavnosti še najmanj trideset (30) dni po poteku veljavnosti okvirnega sporazuma</w:t>
      </w:r>
      <w:r w:rsidR="00AC0783">
        <w:rPr>
          <w:rFonts w:eastAsia="SimSun"/>
          <w:kern w:val="1"/>
          <w:sz w:val="22"/>
          <w:szCs w:val="22"/>
          <w:lang w:eastAsia="hi-IN" w:bidi="hi-IN"/>
        </w:rPr>
        <w:t xml:space="preserve"> oziroma preteka garancijskih rokov</w:t>
      </w:r>
      <w:r w:rsidRPr="00B4080B">
        <w:rPr>
          <w:rFonts w:eastAsia="SimSun"/>
          <w:kern w:val="1"/>
          <w:sz w:val="22"/>
          <w:szCs w:val="22"/>
          <w:lang w:eastAsia="hi-IN" w:bidi="hi-IN"/>
        </w:rPr>
        <w:t>)</w:t>
      </w:r>
      <w:r w:rsidRPr="00B4080B">
        <w:rPr>
          <w:rFonts w:eastAsia="SimSun"/>
          <w:i w:val="0"/>
          <w:kern w:val="1"/>
          <w:sz w:val="22"/>
          <w:szCs w:val="22"/>
          <w:lang w:eastAsia="hi-IN" w:bidi="hi-IN"/>
        </w:rPr>
        <w:t xml:space="preserve">. </w:t>
      </w:r>
    </w:p>
    <w:p w14:paraId="6C3D80B7" w14:textId="77777777" w:rsidR="00B4080B" w:rsidRP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0E7FE09F" w14:textId="35902387" w:rsidR="00B4080B" w:rsidRDefault="00B4080B" w:rsidP="00B4080B">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B4080B">
        <w:rPr>
          <w:rFonts w:eastAsia="SimSun"/>
          <w:i w:val="0"/>
          <w:kern w:val="1"/>
          <w:sz w:val="22"/>
          <w:szCs w:val="22"/>
          <w:lang w:eastAsia="hi-IN" w:bidi="hi-IN"/>
        </w:rPr>
        <w:t xml:space="preserve">Pooblaščamo tudi katerokoli banko, pri kateri bi imeli odprt račun, da v breme našega transakcijskega računa unovči predloženo menico. </w:t>
      </w:r>
    </w:p>
    <w:p w14:paraId="590F2308" w14:textId="53332246" w:rsidR="00AC0783" w:rsidRDefault="00AC0783" w:rsidP="00AC0783">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27989AE1" w14:textId="3CF4853B" w:rsidR="00AC0783" w:rsidRPr="00AC0783" w:rsidRDefault="00AC0783" w:rsidP="00AC0783">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AC0783">
        <w:rPr>
          <w:rFonts w:eastAsia="SimSun"/>
          <w:i w:val="0"/>
          <w:kern w:val="1"/>
          <w:sz w:val="22"/>
          <w:szCs w:val="22"/>
          <w:lang w:eastAsia="hi-IN" w:bidi="hi-IN"/>
        </w:rPr>
        <w:t xml:space="preserve">S podpisom tega pooblastila soglašamo, da upravičenec opravi poizvedbe o številkah transakcijskih računov pri katerikoli banki, finančni organizaciji ali upravljavcu baz podatkov o računih. </w:t>
      </w:r>
    </w:p>
    <w:p w14:paraId="247A7C89" w14:textId="77777777" w:rsidR="00AC0783" w:rsidRPr="00AC0783" w:rsidRDefault="00AC0783" w:rsidP="00AC0783">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0A086299" w14:textId="77777777" w:rsidR="00AC0783" w:rsidRPr="00AC0783" w:rsidRDefault="00AC0783" w:rsidP="00AC0783">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AC0783">
        <w:rPr>
          <w:rFonts w:eastAsia="SimSun"/>
          <w:i w:val="0"/>
          <w:kern w:val="1"/>
          <w:sz w:val="22"/>
          <w:szCs w:val="22"/>
          <w:lang w:eastAsia="hi-IN" w:bidi="hi-IN"/>
        </w:rPr>
        <w:t>Zavezujemo se, da tega pooblastila ne bomo preklicali.</w:t>
      </w:r>
    </w:p>
    <w:p w14:paraId="7EBB3E5A" w14:textId="77777777" w:rsidR="00AC0783" w:rsidRPr="00AC0783" w:rsidRDefault="00AC0783" w:rsidP="00AC0783">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7053FA6E" w14:textId="77777777" w:rsidR="00AC0783" w:rsidRPr="00AC0783" w:rsidRDefault="00AC0783" w:rsidP="00AC0783">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r w:rsidRPr="00AC0783">
        <w:rPr>
          <w:rFonts w:eastAsia="SimSun"/>
          <w:i w:val="0"/>
          <w:kern w:val="1"/>
          <w:sz w:val="22"/>
          <w:szCs w:val="22"/>
          <w:lang w:eastAsia="hi-IN" w:bidi="hi-IN"/>
        </w:rPr>
        <w:t>Kraj, datum</w:t>
      </w:r>
      <w:r w:rsidRPr="00AC0783">
        <w:rPr>
          <w:rFonts w:eastAsia="SimSun"/>
          <w:i w:val="0"/>
          <w:kern w:val="1"/>
          <w:sz w:val="22"/>
          <w:szCs w:val="22"/>
          <w:lang w:eastAsia="hi-IN" w:bidi="hi-IN"/>
        </w:rPr>
        <w:tab/>
      </w:r>
      <w:r w:rsidRPr="00AC0783">
        <w:rPr>
          <w:rFonts w:eastAsia="SimSun"/>
          <w:i w:val="0"/>
          <w:kern w:val="1"/>
          <w:sz w:val="22"/>
          <w:szCs w:val="22"/>
          <w:lang w:eastAsia="hi-IN" w:bidi="hi-IN"/>
        </w:rPr>
        <w:tab/>
      </w:r>
      <w:r w:rsidRPr="00AC0783">
        <w:rPr>
          <w:rFonts w:eastAsia="SimSun"/>
          <w:i w:val="0"/>
          <w:kern w:val="1"/>
          <w:sz w:val="22"/>
          <w:szCs w:val="22"/>
          <w:lang w:eastAsia="hi-IN" w:bidi="hi-IN"/>
        </w:rPr>
        <w:tab/>
      </w:r>
      <w:r w:rsidRPr="00AC0783">
        <w:rPr>
          <w:rFonts w:eastAsia="SimSun"/>
          <w:i w:val="0"/>
          <w:kern w:val="1"/>
          <w:sz w:val="22"/>
          <w:szCs w:val="22"/>
          <w:lang w:eastAsia="hi-IN" w:bidi="hi-IN"/>
        </w:rPr>
        <w:tab/>
      </w:r>
      <w:r w:rsidRPr="00AC0783">
        <w:rPr>
          <w:rFonts w:eastAsia="SimSun"/>
          <w:i w:val="0"/>
          <w:kern w:val="1"/>
          <w:sz w:val="22"/>
          <w:szCs w:val="22"/>
          <w:lang w:eastAsia="hi-IN" w:bidi="hi-IN"/>
        </w:rPr>
        <w:tab/>
        <w:t>Žig</w:t>
      </w:r>
      <w:r w:rsidRPr="00AC0783">
        <w:rPr>
          <w:rFonts w:eastAsia="SimSun"/>
          <w:i w:val="0"/>
          <w:kern w:val="1"/>
          <w:sz w:val="22"/>
          <w:szCs w:val="22"/>
          <w:lang w:eastAsia="hi-IN" w:bidi="hi-IN"/>
        </w:rPr>
        <w:tab/>
      </w:r>
      <w:r w:rsidRPr="00AC0783">
        <w:rPr>
          <w:rFonts w:eastAsia="SimSun"/>
          <w:i w:val="0"/>
          <w:kern w:val="1"/>
          <w:sz w:val="22"/>
          <w:szCs w:val="22"/>
          <w:lang w:eastAsia="hi-IN" w:bidi="hi-IN"/>
        </w:rPr>
        <w:tab/>
      </w:r>
      <w:r w:rsidRPr="00AC0783">
        <w:rPr>
          <w:rFonts w:eastAsia="SimSun"/>
          <w:i w:val="0"/>
          <w:kern w:val="1"/>
          <w:sz w:val="22"/>
          <w:szCs w:val="22"/>
          <w:lang w:eastAsia="hi-IN" w:bidi="hi-IN"/>
        </w:rPr>
        <w:tab/>
        <w:t xml:space="preserve">Izdajatelj menice: </w:t>
      </w:r>
    </w:p>
    <w:p w14:paraId="60BB31FD" w14:textId="77777777" w:rsidR="00AC0783" w:rsidRPr="00AC0783" w:rsidRDefault="00AC0783" w:rsidP="00AC0783">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39E3E6DA" w14:textId="77777777" w:rsidR="00AC0783" w:rsidRDefault="00AC0783" w:rsidP="00AC0783">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164BF88A" w14:textId="77777777" w:rsidR="00AC0783" w:rsidRDefault="00AC0783" w:rsidP="00AC0783">
      <w:pPr>
        <w:keepNext/>
        <w:widowControl w:val="0"/>
        <w:tabs>
          <w:tab w:val="left" w:pos="567"/>
          <w:tab w:val="left" w:pos="1418"/>
          <w:tab w:val="left" w:pos="1702"/>
        </w:tabs>
        <w:suppressAutoHyphens/>
        <w:ind w:left="993" w:right="360"/>
        <w:jc w:val="both"/>
        <w:rPr>
          <w:rFonts w:eastAsia="SimSun"/>
          <w:i w:val="0"/>
          <w:kern w:val="1"/>
          <w:sz w:val="22"/>
          <w:szCs w:val="22"/>
          <w:lang w:eastAsia="hi-IN" w:bidi="hi-IN"/>
        </w:rPr>
      </w:pPr>
    </w:p>
    <w:p w14:paraId="0879A3A3" w14:textId="0174531A" w:rsidR="00AC0783" w:rsidRDefault="00AC0783" w:rsidP="00AC0783">
      <w:pPr>
        <w:keepNext/>
        <w:widowControl w:val="0"/>
        <w:tabs>
          <w:tab w:val="left" w:pos="567"/>
          <w:tab w:val="left" w:pos="1418"/>
          <w:tab w:val="left" w:pos="1702"/>
        </w:tabs>
        <w:suppressAutoHyphens/>
        <w:ind w:left="993" w:right="360"/>
        <w:jc w:val="both"/>
        <w:rPr>
          <w:rFonts w:eastAsia="SimSun"/>
          <w:kern w:val="1"/>
          <w:sz w:val="22"/>
          <w:szCs w:val="22"/>
          <w:lang w:eastAsia="hi-IN" w:bidi="hi-IN"/>
        </w:rPr>
      </w:pPr>
      <w:r w:rsidRPr="00AC0783">
        <w:rPr>
          <w:rFonts w:eastAsia="SimSun"/>
          <w:kern w:val="1"/>
          <w:sz w:val="22"/>
          <w:szCs w:val="22"/>
          <w:lang w:eastAsia="hi-IN" w:bidi="hi-IN"/>
        </w:rPr>
        <w:t>Priloga: tri (3) bianko menice</w:t>
      </w:r>
      <w:r w:rsidRPr="00AC0783">
        <w:rPr>
          <w:rFonts w:eastAsia="SimSun"/>
          <w:kern w:val="1"/>
          <w:sz w:val="22"/>
          <w:szCs w:val="22"/>
          <w:lang w:eastAsia="hi-IN" w:bidi="hi-IN"/>
        </w:rPr>
        <w:tab/>
      </w:r>
    </w:p>
    <w:p w14:paraId="140FDFC8" w14:textId="77777777" w:rsidR="00AC0783" w:rsidRDefault="00AC0783" w:rsidP="00AC0783">
      <w:pPr>
        <w:ind w:firstLine="708"/>
        <w:rPr>
          <w:rFonts w:eastAsia="SimSun"/>
          <w:sz w:val="22"/>
          <w:szCs w:val="22"/>
          <w:lang w:eastAsia="hi-IN" w:bidi="hi-IN"/>
        </w:rPr>
        <w:sectPr w:rsidR="00AC0783" w:rsidSect="006F4BDE">
          <w:type w:val="continuous"/>
          <w:pgSz w:w="11906" w:h="16838"/>
          <w:pgMar w:top="1400" w:right="568" w:bottom="1200" w:left="630" w:header="709" w:footer="709" w:gutter="0"/>
          <w:cols w:space="708"/>
          <w:rtlGutter/>
          <w:docGrid w:linePitch="360"/>
        </w:sectPr>
      </w:pPr>
    </w:p>
    <w:p w14:paraId="0BCE40B7" w14:textId="2FB4C12D" w:rsidR="00AC0783" w:rsidRDefault="00AC0783" w:rsidP="00AC0783">
      <w:pPr>
        <w:ind w:left="1080"/>
        <w:jc w:val="right"/>
        <w:rPr>
          <w:b/>
          <w:i w:val="0"/>
          <w:sz w:val="22"/>
          <w:szCs w:val="22"/>
        </w:rPr>
      </w:pPr>
      <w:r w:rsidRPr="0079325B">
        <w:rPr>
          <w:b/>
          <w:i w:val="0"/>
          <w:sz w:val="22"/>
          <w:szCs w:val="22"/>
        </w:rPr>
        <w:lastRenderedPageBreak/>
        <w:t xml:space="preserve">PRILOGA </w:t>
      </w:r>
      <w:r>
        <w:rPr>
          <w:b/>
          <w:i w:val="0"/>
          <w:sz w:val="22"/>
          <w:szCs w:val="22"/>
        </w:rPr>
        <w:t>B/3</w:t>
      </w:r>
    </w:p>
    <w:p w14:paraId="02956F8C" w14:textId="77777777" w:rsidR="00AC0783" w:rsidRDefault="00AC0783" w:rsidP="00AC0783">
      <w:pPr>
        <w:ind w:left="1080"/>
        <w:jc w:val="right"/>
        <w:rPr>
          <w:b/>
          <w:i w:val="0"/>
          <w:sz w:val="22"/>
          <w:szCs w:val="22"/>
        </w:rPr>
      </w:pPr>
    </w:p>
    <w:p w14:paraId="39E4F0C7" w14:textId="77777777" w:rsidR="00AC0783" w:rsidRPr="0079325B" w:rsidRDefault="00AC0783" w:rsidP="00AC0783">
      <w:pPr>
        <w:ind w:left="1080"/>
        <w:jc w:val="right"/>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5173"/>
      </w:tblGrid>
      <w:tr w:rsidR="00AC0783" w14:paraId="20F936B1" w14:textId="77777777" w:rsidTr="002E3C91">
        <w:trPr>
          <w:trHeight w:val="1424"/>
        </w:trPr>
        <w:tc>
          <w:tcPr>
            <w:tcW w:w="5173" w:type="dxa"/>
          </w:tcPr>
          <w:p w14:paraId="1EF5CE80" w14:textId="77777777" w:rsidR="00AC0783" w:rsidRDefault="00AC0783" w:rsidP="002E3C91">
            <w:pPr>
              <w:ind w:left="209" w:hanging="209"/>
              <w:jc w:val="both"/>
              <w:rPr>
                <w:b/>
                <w:i w:val="0"/>
                <w:sz w:val="22"/>
                <w:szCs w:val="22"/>
              </w:rPr>
            </w:pPr>
          </w:p>
          <w:p w14:paraId="56FFC490" w14:textId="77777777" w:rsidR="00AC0783" w:rsidRDefault="00AC0783" w:rsidP="002E3C91">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2D24ADC4" w14:textId="77777777" w:rsidR="00AC0783" w:rsidRDefault="00AC0783" w:rsidP="002E3C91">
            <w:pPr>
              <w:ind w:left="209" w:hanging="209"/>
              <w:jc w:val="both"/>
              <w:rPr>
                <w:i w:val="0"/>
                <w:sz w:val="22"/>
                <w:szCs w:val="22"/>
              </w:rPr>
            </w:pPr>
          </w:p>
          <w:p w14:paraId="02C7399D" w14:textId="77777777" w:rsidR="00AC0783" w:rsidRDefault="00AC0783" w:rsidP="002E3C91">
            <w:pPr>
              <w:ind w:left="209" w:hanging="209"/>
              <w:jc w:val="both"/>
              <w:rPr>
                <w:i w:val="0"/>
                <w:sz w:val="22"/>
                <w:szCs w:val="22"/>
              </w:rPr>
            </w:pPr>
          </w:p>
          <w:p w14:paraId="2FF9E5FF" w14:textId="77777777" w:rsidR="00AC0783" w:rsidRDefault="00AC0783" w:rsidP="002E3C91">
            <w:pPr>
              <w:ind w:left="209" w:hanging="209"/>
              <w:jc w:val="both"/>
              <w:rPr>
                <w:i w:val="0"/>
                <w:sz w:val="22"/>
                <w:szCs w:val="22"/>
              </w:rPr>
            </w:pPr>
          </w:p>
        </w:tc>
      </w:tr>
    </w:tbl>
    <w:p w14:paraId="13B3E09F" w14:textId="55A5FC1A" w:rsidR="00AC0783" w:rsidRDefault="00AC0783" w:rsidP="00AC0783">
      <w:pPr>
        <w:jc w:val="both"/>
        <w:rPr>
          <w:i w:val="0"/>
          <w:sz w:val="22"/>
          <w:szCs w:val="22"/>
        </w:rPr>
      </w:pPr>
      <w:r>
        <w:rPr>
          <w:i w:val="0"/>
          <w:sz w:val="22"/>
          <w:szCs w:val="22"/>
        </w:rPr>
        <w:br w:type="textWrapping" w:clear="all"/>
      </w:r>
    </w:p>
    <w:p w14:paraId="76BCEFB4" w14:textId="63E15748" w:rsidR="00AC0783" w:rsidRDefault="00AC0783" w:rsidP="00AC0783">
      <w:pPr>
        <w:jc w:val="both"/>
        <w:rPr>
          <w:i w:val="0"/>
          <w:sz w:val="22"/>
          <w:szCs w:val="22"/>
        </w:rPr>
      </w:pPr>
    </w:p>
    <w:p w14:paraId="4944B238" w14:textId="12B1B3D9" w:rsidR="00AC0783" w:rsidRDefault="00AC0783" w:rsidP="00AC0783">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73"/>
      </w:tblGrid>
      <w:tr w:rsidR="00AC0783" w14:paraId="5DCA621D" w14:textId="77777777" w:rsidTr="002E3C91">
        <w:trPr>
          <w:trHeight w:val="2122"/>
        </w:trPr>
        <w:tc>
          <w:tcPr>
            <w:tcW w:w="5173" w:type="dxa"/>
            <w:tcBorders>
              <w:top w:val="single" w:sz="4" w:space="0" w:color="auto"/>
              <w:left w:val="single" w:sz="4" w:space="0" w:color="auto"/>
              <w:bottom w:val="single" w:sz="4" w:space="0" w:color="auto"/>
              <w:right w:val="single" w:sz="4" w:space="0" w:color="auto"/>
            </w:tcBorders>
            <w:shd w:val="clear" w:color="auto" w:fill="auto"/>
          </w:tcPr>
          <w:p w14:paraId="6B75E27C" w14:textId="77777777" w:rsidR="00AC0783" w:rsidRDefault="00AC0783" w:rsidP="002E3C91">
            <w:pPr>
              <w:jc w:val="both"/>
              <w:rPr>
                <w:b/>
                <w:i w:val="0"/>
                <w:sz w:val="22"/>
                <w:szCs w:val="22"/>
              </w:rPr>
            </w:pPr>
          </w:p>
          <w:p w14:paraId="247EAE94" w14:textId="77777777" w:rsidR="00AC0783" w:rsidRDefault="00AC0783" w:rsidP="002E3C91">
            <w:pPr>
              <w:jc w:val="both"/>
              <w:rPr>
                <w:i w:val="0"/>
                <w:sz w:val="22"/>
                <w:szCs w:val="22"/>
              </w:rPr>
            </w:pPr>
            <w:r>
              <w:rPr>
                <w:i w:val="0"/>
                <w:sz w:val="22"/>
                <w:szCs w:val="22"/>
              </w:rPr>
              <w:t>PREJEM finančnega zavarovanja (izpolni prejemnik):</w:t>
            </w:r>
          </w:p>
          <w:p w14:paraId="2AFC1D3D" w14:textId="77777777" w:rsidR="00AC0783" w:rsidRDefault="00AC0783" w:rsidP="002E3C91">
            <w:pPr>
              <w:jc w:val="both"/>
              <w:rPr>
                <w:i w:val="0"/>
                <w:sz w:val="22"/>
                <w:szCs w:val="22"/>
              </w:rPr>
            </w:pPr>
          </w:p>
          <w:p w14:paraId="24FA6CDA" w14:textId="77777777" w:rsidR="00AC0783" w:rsidRPr="00DB479F" w:rsidRDefault="00AC0783" w:rsidP="002E3C91">
            <w:pPr>
              <w:jc w:val="both"/>
              <w:rPr>
                <w:i w:val="0"/>
                <w:smallCaps/>
                <w:sz w:val="22"/>
                <w:szCs w:val="22"/>
              </w:rPr>
            </w:pPr>
            <w:r w:rsidRPr="00DB479F">
              <w:rPr>
                <w:i w:val="0"/>
                <w:smallCaps/>
                <w:sz w:val="22"/>
                <w:szCs w:val="22"/>
              </w:rPr>
              <w:t>osebno                             po pošti</w:t>
            </w:r>
          </w:p>
          <w:p w14:paraId="362EA9CF" w14:textId="77777777" w:rsidR="00AC0783" w:rsidRPr="00DB479F" w:rsidRDefault="00AC0783" w:rsidP="002E3C91">
            <w:pPr>
              <w:jc w:val="both"/>
              <w:rPr>
                <w:i w:val="0"/>
                <w:sz w:val="16"/>
                <w:szCs w:val="16"/>
              </w:rPr>
            </w:pPr>
          </w:p>
          <w:p w14:paraId="37353009" w14:textId="77777777" w:rsidR="00AC0783" w:rsidRDefault="00AC0783" w:rsidP="002E3C91">
            <w:pPr>
              <w:jc w:val="both"/>
              <w:rPr>
                <w:i w:val="0"/>
                <w:sz w:val="22"/>
                <w:szCs w:val="22"/>
              </w:rPr>
            </w:pPr>
            <w:r>
              <w:rPr>
                <w:i w:val="0"/>
                <w:sz w:val="22"/>
                <w:szCs w:val="22"/>
              </w:rPr>
              <w:t>Datum:</w:t>
            </w:r>
          </w:p>
          <w:p w14:paraId="0E8087D7" w14:textId="77777777" w:rsidR="00AC0783" w:rsidRPr="00186C2C" w:rsidRDefault="00AC0783" w:rsidP="002E3C91">
            <w:pPr>
              <w:jc w:val="both"/>
              <w:rPr>
                <w:i w:val="0"/>
                <w:sz w:val="10"/>
                <w:szCs w:val="10"/>
              </w:rPr>
            </w:pPr>
          </w:p>
          <w:p w14:paraId="73E7E9EA" w14:textId="77777777" w:rsidR="00AC0783" w:rsidRDefault="00AC0783" w:rsidP="002E3C91">
            <w:pPr>
              <w:jc w:val="both"/>
              <w:rPr>
                <w:i w:val="0"/>
                <w:sz w:val="22"/>
                <w:szCs w:val="22"/>
              </w:rPr>
            </w:pPr>
            <w:r>
              <w:rPr>
                <w:i w:val="0"/>
                <w:sz w:val="22"/>
                <w:szCs w:val="22"/>
              </w:rPr>
              <w:t>Ura:</w:t>
            </w:r>
          </w:p>
          <w:p w14:paraId="2305B9A9" w14:textId="77777777" w:rsidR="00AC0783" w:rsidRPr="00186C2C" w:rsidRDefault="00AC0783" w:rsidP="002E3C91">
            <w:pPr>
              <w:jc w:val="both"/>
              <w:rPr>
                <w:i w:val="0"/>
                <w:sz w:val="10"/>
                <w:szCs w:val="10"/>
              </w:rPr>
            </w:pPr>
          </w:p>
          <w:p w14:paraId="2DB0416B" w14:textId="5271FA50" w:rsidR="00AC0783" w:rsidRDefault="00AC0783" w:rsidP="00AC0783">
            <w:pPr>
              <w:jc w:val="both"/>
              <w:rPr>
                <w:i w:val="0"/>
                <w:sz w:val="22"/>
                <w:szCs w:val="22"/>
              </w:rPr>
            </w:pPr>
            <w:r>
              <w:rPr>
                <w:i w:val="0"/>
                <w:sz w:val="22"/>
                <w:szCs w:val="22"/>
              </w:rPr>
              <w:t xml:space="preserve">Številka: </w:t>
            </w:r>
            <w:r w:rsidRPr="001B1F46">
              <w:rPr>
                <w:i w:val="0"/>
                <w:sz w:val="22"/>
                <w:szCs w:val="22"/>
              </w:rPr>
              <w:t>430-</w:t>
            </w:r>
            <w:r>
              <w:rPr>
                <w:i w:val="0"/>
                <w:sz w:val="22"/>
                <w:szCs w:val="22"/>
              </w:rPr>
              <w:t>1143/2021-</w:t>
            </w:r>
          </w:p>
        </w:tc>
      </w:tr>
    </w:tbl>
    <w:p w14:paraId="3822CDE0" w14:textId="73B3D4BC" w:rsidR="00041D2A" w:rsidRDefault="00041D2A" w:rsidP="00AC0783">
      <w:pPr>
        <w:jc w:val="both"/>
        <w:rPr>
          <w:i w:val="0"/>
          <w:sz w:val="22"/>
          <w:szCs w:val="22"/>
        </w:rPr>
      </w:pPr>
    </w:p>
    <w:p w14:paraId="3AB93C24" w14:textId="77777777" w:rsidR="00041D2A" w:rsidRPr="00041D2A" w:rsidRDefault="00041D2A" w:rsidP="00041D2A">
      <w:pPr>
        <w:rPr>
          <w:sz w:val="22"/>
          <w:szCs w:val="22"/>
        </w:rPr>
      </w:pPr>
    </w:p>
    <w:p w14:paraId="449E839D" w14:textId="77777777" w:rsidR="00041D2A" w:rsidRPr="00041D2A" w:rsidRDefault="00041D2A" w:rsidP="00041D2A">
      <w:pPr>
        <w:rPr>
          <w:sz w:val="22"/>
          <w:szCs w:val="22"/>
        </w:rPr>
      </w:pPr>
    </w:p>
    <w:p w14:paraId="041B83AB" w14:textId="0F490A18" w:rsidR="00041D2A" w:rsidRPr="00041D2A" w:rsidRDefault="00041D2A" w:rsidP="00041D2A">
      <w:pPr>
        <w:tabs>
          <w:tab w:val="left" w:pos="6248"/>
        </w:tabs>
        <w:rPr>
          <w:sz w:val="22"/>
          <w:szCs w:val="22"/>
        </w:rPr>
      </w:pPr>
      <w:r>
        <w:rPr>
          <w:sz w:val="22"/>
          <w:szCs w:val="22"/>
        </w:rPr>
        <w:tab/>
      </w:r>
    </w:p>
    <w:p w14:paraId="6F1FFC56" w14:textId="77777777" w:rsidR="00041D2A" w:rsidRPr="00041D2A" w:rsidRDefault="00041D2A" w:rsidP="00041D2A">
      <w:pPr>
        <w:rPr>
          <w:sz w:val="22"/>
          <w:szCs w:val="22"/>
        </w:rPr>
      </w:pPr>
    </w:p>
    <w:p w14:paraId="2BD6405F" w14:textId="77777777" w:rsidR="00041D2A" w:rsidRPr="00041D2A" w:rsidRDefault="00041D2A" w:rsidP="00041D2A">
      <w:pPr>
        <w:rPr>
          <w:sz w:val="22"/>
          <w:szCs w:val="22"/>
        </w:rPr>
      </w:pPr>
    </w:p>
    <w:p w14:paraId="4DCDD8FC" w14:textId="77777777" w:rsidR="00041D2A" w:rsidRPr="00041D2A" w:rsidRDefault="00041D2A" w:rsidP="00041D2A">
      <w:pPr>
        <w:rPr>
          <w:sz w:val="22"/>
          <w:szCs w:val="22"/>
        </w:rPr>
      </w:pPr>
    </w:p>
    <w:p w14:paraId="372B2568" w14:textId="77777777" w:rsidR="00041D2A" w:rsidRPr="00041D2A" w:rsidRDefault="00041D2A" w:rsidP="00041D2A">
      <w:pPr>
        <w:rPr>
          <w:sz w:val="22"/>
          <w:szCs w:val="22"/>
        </w:rPr>
      </w:pPr>
    </w:p>
    <w:p w14:paraId="54F52FF9" w14:textId="6D0A1742" w:rsidR="00AC0783" w:rsidRPr="00DB7C70" w:rsidRDefault="00AC0783" w:rsidP="00AC0783">
      <w:pPr>
        <w:jc w:val="both"/>
        <w:rPr>
          <w:i w:val="0"/>
          <w:sz w:val="6"/>
          <w:szCs w:val="6"/>
        </w:rPr>
      </w:pPr>
      <w:r>
        <w:rPr>
          <w:i w:val="0"/>
          <w:sz w:val="22"/>
          <w:szCs w:val="22"/>
        </w:rPr>
        <w:br w:type="textWrapping" w:clear="all"/>
      </w:r>
    </w:p>
    <w:p w14:paraId="2A40CDF6" w14:textId="20F6C26D" w:rsidR="00AC0783" w:rsidRDefault="00AC0783" w:rsidP="00AC0783">
      <w:pPr>
        <w:rPr>
          <w:i w:val="0"/>
          <w:sz w:val="22"/>
          <w:szCs w:val="22"/>
        </w:rPr>
      </w:pPr>
    </w:p>
    <w:p w14:paraId="132A2A11" w14:textId="7B6A62A5" w:rsidR="00AC0783" w:rsidRPr="0079325B" w:rsidRDefault="00AC0783" w:rsidP="00AC0783">
      <w:pPr>
        <w:rPr>
          <w:i w:val="0"/>
          <w:sz w:val="22"/>
          <w:szCs w:val="22"/>
        </w:rPr>
      </w:pPr>
    </w:p>
    <w:p w14:paraId="54E6E402" w14:textId="3FAB5592" w:rsidR="00AC0783" w:rsidRDefault="00041D2A" w:rsidP="00041D2A">
      <w:pPr>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38BBBD04" wp14:editId="4025E97C">
                <wp:simplePos x="0" y="0"/>
                <wp:positionH relativeFrom="column">
                  <wp:posOffset>6121014</wp:posOffset>
                </wp:positionH>
                <wp:positionV relativeFrom="paragraph">
                  <wp:posOffset>83600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D08BFA3" w14:textId="77777777" w:rsidR="00AC0783" w:rsidRPr="00A70F52" w:rsidRDefault="00AC0783" w:rsidP="00AC0783">
                            <w:pPr>
                              <w:ind w:left="284"/>
                              <w:jc w:val="center"/>
                              <w:rPr>
                                <w:b/>
                                <w:i w:val="0"/>
                                <w:color w:val="000000" w:themeColor="text1"/>
                                <w:sz w:val="22"/>
                                <w:szCs w:val="22"/>
                              </w:rPr>
                            </w:pPr>
                          </w:p>
                          <w:p w14:paraId="63ACB691" w14:textId="77777777" w:rsidR="00AC0783" w:rsidRPr="00E753C8" w:rsidRDefault="00AC0783" w:rsidP="00AC0783">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3E4B728" w14:textId="77777777" w:rsidR="00AC0783" w:rsidRPr="00E753C8" w:rsidRDefault="00AC0783" w:rsidP="00AC0783">
                            <w:pPr>
                              <w:ind w:left="284"/>
                              <w:jc w:val="center"/>
                              <w:rPr>
                                <w:i w:val="0"/>
                                <w:color w:val="000000" w:themeColor="text1"/>
                                <w:sz w:val="22"/>
                                <w:szCs w:val="22"/>
                              </w:rPr>
                            </w:pPr>
                          </w:p>
                          <w:p w14:paraId="28537B9C" w14:textId="77777777" w:rsidR="00AC0783" w:rsidRPr="00E753C8" w:rsidRDefault="00AC0783" w:rsidP="00AC0783">
                            <w:pPr>
                              <w:ind w:left="284"/>
                              <w:jc w:val="center"/>
                              <w:rPr>
                                <w:b/>
                                <w:i w:val="0"/>
                                <w:color w:val="000000" w:themeColor="text1"/>
                                <w:sz w:val="22"/>
                                <w:szCs w:val="22"/>
                              </w:rPr>
                            </w:pPr>
                            <w:r w:rsidRPr="00E753C8">
                              <w:rPr>
                                <w:b/>
                                <w:i w:val="0"/>
                                <w:color w:val="000000" w:themeColor="text1"/>
                                <w:sz w:val="22"/>
                                <w:szCs w:val="22"/>
                              </w:rPr>
                              <w:t>MESTNA OBČINA LJUBLJANA</w:t>
                            </w:r>
                          </w:p>
                          <w:p w14:paraId="25B9CFBD" w14:textId="77777777" w:rsidR="00AC0783" w:rsidRPr="00E753C8" w:rsidRDefault="00AC0783" w:rsidP="00AC0783">
                            <w:pPr>
                              <w:ind w:left="284"/>
                              <w:jc w:val="center"/>
                              <w:rPr>
                                <w:b/>
                                <w:i w:val="0"/>
                                <w:color w:val="000000" w:themeColor="text1"/>
                                <w:sz w:val="22"/>
                                <w:szCs w:val="22"/>
                              </w:rPr>
                            </w:pPr>
                            <w:r w:rsidRPr="00E753C8">
                              <w:rPr>
                                <w:b/>
                                <w:i w:val="0"/>
                                <w:color w:val="000000" w:themeColor="text1"/>
                                <w:sz w:val="22"/>
                                <w:szCs w:val="22"/>
                              </w:rPr>
                              <w:t>Služba za javna naročila</w:t>
                            </w:r>
                          </w:p>
                          <w:p w14:paraId="646344BF" w14:textId="77777777" w:rsidR="00AC0783" w:rsidRPr="00E753C8" w:rsidRDefault="00AC0783" w:rsidP="00AC0783">
                            <w:pPr>
                              <w:ind w:left="284"/>
                              <w:jc w:val="center"/>
                              <w:rPr>
                                <w:b/>
                                <w:i w:val="0"/>
                                <w:color w:val="000000" w:themeColor="text1"/>
                                <w:sz w:val="22"/>
                                <w:szCs w:val="22"/>
                              </w:rPr>
                            </w:pPr>
                            <w:r w:rsidRPr="00E753C8">
                              <w:rPr>
                                <w:b/>
                                <w:i w:val="0"/>
                                <w:color w:val="000000" w:themeColor="text1"/>
                                <w:sz w:val="22"/>
                                <w:szCs w:val="22"/>
                              </w:rPr>
                              <w:t>Dalmatinova 1, II. nadstropje</w:t>
                            </w:r>
                          </w:p>
                          <w:p w14:paraId="4F515157" w14:textId="77777777" w:rsidR="00AC0783" w:rsidRPr="00E753C8" w:rsidRDefault="00AC0783" w:rsidP="00AC0783">
                            <w:pPr>
                              <w:ind w:left="284"/>
                              <w:jc w:val="center"/>
                              <w:rPr>
                                <w:b/>
                                <w:i w:val="0"/>
                                <w:color w:val="000000" w:themeColor="text1"/>
                                <w:sz w:val="22"/>
                                <w:szCs w:val="22"/>
                              </w:rPr>
                            </w:pPr>
                            <w:r w:rsidRPr="00E753C8">
                              <w:rPr>
                                <w:b/>
                                <w:i w:val="0"/>
                                <w:color w:val="000000" w:themeColor="text1"/>
                                <w:sz w:val="22"/>
                                <w:szCs w:val="22"/>
                              </w:rPr>
                              <w:t>1000 Ljubljana</w:t>
                            </w:r>
                          </w:p>
                          <w:p w14:paraId="7DAA5D67" w14:textId="77777777" w:rsidR="00AC0783" w:rsidRDefault="00AC0783" w:rsidP="00AC0783">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BBBD04" id="Pravokotnik 3" o:spid="_x0000_s1026" style="position:absolute;left:0;text-align:left;margin-left:481.95pt;margin-top:6.6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edpwIAAKk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" fillcolor="white [3212]" stroked="f" strokeweight=".25pt">
                <v:textbox>
                  <w:txbxContent>
                    <w:p w14:paraId="4D08BFA3" w14:textId="77777777" w:rsidR="00AC0783" w:rsidRPr="00A70F52" w:rsidRDefault="00AC0783" w:rsidP="00AC0783">
                      <w:pPr>
                        <w:ind w:left="284"/>
                        <w:jc w:val="center"/>
                        <w:rPr>
                          <w:b/>
                          <w:i w:val="0"/>
                          <w:color w:val="000000" w:themeColor="text1"/>
                          <w:sz w:val="22"/>
                          <w:szCs w:val="22"/>
                        </w:rPr>
                      </w:pPr>
                    </w:p>
                    <w:p w14:paraId="63ACB691" w14:textId="77777777" w:rsidR="00AC0783" w:rsidRPr="00E753C8" w:rsidRDefault="00AC0783" w:rsidP="00AC0783">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73E4B728" w14:textId="77777777" w:rsidR="00AC0783" w:rsidRPr="00E753C8" w:rsidRDefault="00AC0783" w:rsidP="00AC0783">
                      <w:pPr>
                        <w:ind w:left="284"/>
                        <w:jc w:val="center"/>
                        <w:rPr>
                          <w:i w:val="0"/>
                          <w:color w:val="000000" w:themeColor="text1"/>
                          <w:sz w:val="22"/>
                          <w:szCs w:val="22"/>
                        </w:rPr>
                      </w:pPr>
                    </w:p>
                    <w:p w14:paraId="28537B9C" w14:textId="77777777" w:rsidR="00AC0783" w:rsidRPr="00E753C8" w:rsidRDefault="00AC0783" w:rsidP="00AC0783">
                      <w:pPr>
                        <w:ind w:left="284"/>
                        <w:jc w:val="center"/>
                        <w:rPr>
                          <w:b/>
                          <w:i w:val="0"/>
                          <w:color w:val="000000" w:themeColor="text1"/>
                          <w:sz w:val="22"/>
                          <w:szCs w:val="22"/>
                        </w:rPr>
                      </w:pPr>
                      <w:r w:rsidRPr="00E753C8">
                        <w:rPr>
                          <w:b/>
                          <w:i w:val="0"/>
                          <w:color w:val="000000" w:themeColor="text1"/>
                          <w:sz w:val="22"/>
                          <w:szCs w:val="22"/>
                        </w:rPr>
                        <w:t>MESTNA OBČINA LJUBLJANA</w:t>
                      </w:r>
                    </w:p>
                    <w:p w14:paraId="25B9CFBD" w14:textId="77777777" w:rsidR="00AC0783" w:rsidRPr="00E753C8" w:rsidRDefault="00AC0783" w:rsidP="00AC0783">
                      <w:pPr>
                        <w:ind w:left="284"/>
                        <w:jc w:val="center"/>
                        <w:rPr>
                          <w:b/>
                          <w:i w:val="0"/>
                          <w:color w:val="000000" w:themeColor="text1"/>
                          <w:sz w:val="22"/>
                          <w:szCs w:val="22"/>
                        </w:rPr>
                      </w:pPr>
                      <w:r w:rsidRPr="00E753C8">
                        <w:rPr>
                          <w:b/>
                          <w:i w:val="0"/>
                          <w:color w:val="000000" w:themeColor="text1"/>
                          <w:sz w:val="22"/>
                          <w:szCs w:val="22"/>
                        </w:rPr>
                        <w:t>Služba za javna naročila</w:t>
                      </w:r>
                    </w:p>
                    <w:p w14:paraId="646344BF" w14:textId="77777777" w:rsidR="00AC0783" w:rsidRPr="00E753C8" w:rsidRDefault="00AC0783" w:rsidP="00AC0783">
                      <w:pPr>
                        <w:ind w:left="284"/>
                        <w:jc w:val="center"/>
                        <w:rPr>
                          <w:b/>
                          <w:i w:val="0"/>
                          <w:color w:val="000000" w:themeColor="text1"/>
                          <w:sz w:val="22"/>
                          <w:szCs w:val="22"/>
                        </w:rPr>
                      </w:pPr>
                      <w:r w:rsidRPr="00E753C8">
                        <w:rPr>
                          <w:b/>
                          <w:i w:val="0"/>
                          <w:color w:val="000000" w:themeColor="text1"/>
                          <w:sz w:val="22"/>
                          <w:szCs w:val="22"/>
                        </w:rPr>
                        <w:t>Dalmatinova 1, II. nadstropje</w:t>
                      </w:r>
                    </w:p>
                    <w:p w14:paraId="4F515157" w14:textId="77777777" w:rsidR="00AC0783" w:rsidRPr="00E753C8" w:rsidRDefault="00AC0783" w:rsidP="00AC0783">
                      <w:pPr>
                        <w:ind w:left="284"/>
                        <w:jc w:val="center"/>
                        <w:rPr>
                          <w:b/>
                          <w:i w:val="0"/>
                          <w:color w:val="000000" w:themeColor="text1"/>
                          <w:sz w:val="22"/>
                          <w:szCs w:val="22"/>
                        </w:rPr>
                      </w:pPr>
                      <w:r w:rsidRPr="00E753C8">
                        <w:rPr>
                          <w:b/>
                          <w:i w:val="0"/>
                          <w:color w:val="000000" w:themeColor="text1"/>
                          <w:sz w:val="22"/>
                          <w:szCs w:val="22"/>
                        </w:rPr>
                        <w:t>1000 Ljubljana</w:t>
                      </w:r>
                    </w:p>
                    <w:p w14:paraId="7DAA5D67" w14:textId="77777777" w:rsidR="00AC0783" w:rsidRDefault="00AC0783" w:rsidP="00AC0783">
                      <w:pPr>
                        <w:ind w:left="284"/>
                        <w:jc w:val="center"/>
                      </w:pPr>
                    </w:p>
                  </w:txbxContent>
                </v:textbox>
              </v:rect>
            </w:pict>
          </mc:Fallback>
        </mc:AlternateContent>
      </w:r>
    </w:p>
    <w:p w14:paraId="3577D2B2" w14:textId="09BFED7D" w:rsidR="00041D2A" w:rsidRDefault="00041D2A" w:rsidP="00041D2A">
      <w:pPr>
        <w:jc w:val="both"/>
        <w:rPr>
          <w:i w:val="0"/>
          <w:sz w:val="22"/>
          <w:szCs w:val="22"/>
        </w:rPr>
      </w:pPr>
    </w:p>
    <w:p w14:paraId="563583E9" w14:textId="4BCE3009" w:rsidR="00041D2A" w:rsidRDefault="00041D2A" w:rsidP="00041D2A">
      <w:pPr>
        <w:jc w:val="both"/>
        <w:rPr>
          <w:i w:val="0"/>
          <w:sz w:val="22"/>
          <w:szCs w:val="22"/>
        </w:rPr>
      </w:pPr>
    </w:p>
    <w:p w14:paraId="2A06173B" w14:textId="467AFD77" w:rsidR="00041D2A" w:rsidRDefault="00041D2A" w:rsidP="00041D2A">
      <w:pPr>
        <w:jc w:val="both"/>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73EB3255" wp14:editId="15CAB4B1">
                <wp:simplePos x="0" y="0"/>
                <wp:positionH relativeFrom="column">
                  <wp:posOffset>47790</wp:posOffset>
                </wp:positionH>
                <wp:positionV relativeFrom="paragraph">
                  <wp:posOffset>123300</wp:posOffset>
                </wp:positionV>
                <wp:extent cx="5335326" cy="850790"/>
                <wp:effectExtent l="0" t="0" r="0" b="0"/>
                <wp:wrapNone/>
                <wp:docPr id="5" name="Pravokotnik 5"/>
                <wp:cNvGraphicFramePr/>
                <a:graphic xmlns:a="http://schemas.openxmlformats.org/drawingml/2006/main">
                  <a:graphicData uri="http://schemas.microsoft.com/office/word/2010/wordprocessingShape">
                    <wps:wsp>
                      <wps:cNvSpPr/>
                      <wps:spPr>
                        <a:xfrm>
                          <a:off x="0" y="0"/>
                          <a:ext cx="5335326"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C7D5C2" w14:textId="77777777" w:rsidR="00AC0783" w:rsidRDefault="00AC0783" w:rsidP="00AC0783">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14:paraId="22603929" w14:textId="2BC4ECF1" w:rsidR="00AC0783" w:rsidRPr="002B523E" w:rsidRDefault="00AC0783" w:rsidP="00AC0783">
                            <w:pPr>
                              <w:rPr>
                                <w:b/>
                                <w:i w:val="0"/>
                                <w:color w:val="000000" w:themeColor="text1"/>
                                <w:sz w:val="22"/>
                                <w:szCs w:val="22"/>
                              </w:rPr>
                            </w:pPr>
                            <w:r w:rsidRPr="002B523E">
                              <w:rPr>
                                <w:b/>
                                <w:i w:val="0"/>
                                <w:color w:val="000000" w:themeColor="text1"/>
                                <w:sz w:val="22"/>
                                <w:szCs w:val="22"/>
                              </w:rPr>
                              <w:t xml:space="preserve">JN </w:t>
                            </w:r>
                            <w:r>
                              <w:rPr>
                                <w:b/>
                                <w:i w:val="0"/>
                                <w:color w:val="000000" w:themeColor="text1"/>
                                <w:sz w:val="22"/>
                                <w:szCs w:val="22"/>
                              </w:rPr>
                              <w:t>7560-21-600028</w:t>
                            </w:r>
                            <w:r w:rsidRPr="002B523E">
                              <w:rPr>
                                <w:b/>
                                <w:i w:val="0"/>
                                <w:color w:val="000000" w:themeColor="text1"/>
                                <w:sz w:val="22"/>
                                <w:szCs w:val="22"/>
                              </w:rPr>
                              <w:t>«</w:t>
                            </w:r>
                          </w:p>
                          <w:p w14:paraId="607DB0E2" w14:textId="77777777" w:rsidR="00AC0783" w:rsidRPr="002B523E" w:rsidRDefault="00AC0783" w:rsidP="00AC0783">
                            <w:pPr>
                              <w:ind w:left="1080" w:hanging="1080"/>
                              <w:rPr>
                                <w:b/>
                                <w:i w:val="0"/>
                                <w:color w:val="000000" w:themeColor="text1"/>
                                <w:sz w:val="10"/>
                                <w:szCs w:val="10"/>
                              </w:rPr>
                            </w:pPr>
                          </w:p>
                          <w:p w14:paraId="50F7C9E2" w14:textId="71D90E49" w:rsidR="00AC0783" w:rsidRDefault="00AC0783" w:rsidP="00AC0783">
                            <w:r>
                              <w:rPr>
                                <w:b/>
                                <w:i w:val="0"/>
                                <w:color w:val="000000" w:themeColor="text1"/>
                                <w:sz w:val="22"/>
                                <w:szCs w:val="22"/>
                              </w:rPr>
                              <w:t>Sukcesivna dobava papirne galanterije, pripomočkov za čiščenje in čistilnih sredstev za potrebe javnega zavoda Šport Ljubljana za obdobje štirih let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EB3255" id="Pravokotnik 5" o:spid="_x0000_s1027" style="position:absolute;left:0;text-align:left;margin-left:3.75pt;margin-top:9.7pt;width:420.1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" filled="f" stroked="f" strokeweight="2pt">
                <v:textbox>
                  <w:txbxContent>
                    <w:p w14:paraId="19C7D5C2" w14:textId="77777777" w:rsidR="00AC0783" w:rsidRDefault="00AC0783" w:rsidP="00AC0783">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14:paraId="22603929" w14:textId="2BC4ECF1" w:rsidR="00AC0783" w:rsidRPr="002B523E" w:rsidRDefault="00AC0783" w:rsidP="00AC0783">
                      <w:pPr>
                        <w:rPr>
                          <w:b/>
                          <w:i w:val="0"/>
                          <w:color w:val="000000" w:themeColor="text1"/>
                          <w:sz w:val="22"/>
                          <w:szCs w:val="22"/>
                        </w:rPr>
                      </w:pPr>
                      <w:r w:rsidRPr="002B523E">
                        <w:rPr>
                          <w:b/>
                          <w:i w:val="0"/>
                          <w:color w:val="000000" w:themeColor="text1"/>
                          <w:sz w:val="22"/>
                          <w:szCs w:val="22"/>
                        </w:rPr>
                        <w:t xml:space="preserve">JN </w:t>
                      </w:r>
                      <w:r>
                        <w:rPr>
                          <w:b/>
                          <w:i w:val="0"/>
                          <w:color w:val="000000" w:themeColor="text1"/>
                          <w:sz w:val="22"/>
                          <w:szCs w:val="22"/>
                        </w:rPr>
                        <w:t>7560-21-600028</w:t>
                      </w:r>
                      <w:r w:rsidRPr="002B523E">
                        <w:rPr>
                          <w:b/>
                          <w:i w:val="0"/>
                          <w:color w:val="000000" w:themeColor="text1"/>
                          <w:sz w:val="22"/>
                          <w:szCs w:val="22"/>
                        </w:rPr>
                        <w:t>«</w:t>
                      </w:r>
                    </w:p>
                    <w:p w14:paraId="607DB0E2" w14:textId="77777777" w:rsidR="00AC0783" w:rsidRPr="002B523E" w:rsidRDefault="00AC0783" w:rsidP="00AC0783">
                      <w:pPr>
                        <w:ind w:left="1080" w:hanging="1080"/>
                        <w:rPr>
                          <w:b/>
                          <w:i w:val="0"/>
                          <w:color w:val="000000" w:themeColor="text1"/>
                          <w:sz w:val="10"/>
                          <w:szCs w:val="10"/>
                        </w:rPr>
                      </w:pPr>
                    </w:p>
                    <w:p w14:paraId="50F7C9E2" w14:textId="71D90E49" w:rsidR="00AC0783" w:rsidRDefault="00AC0783" w:rsidP="00AC0783">
                      <w:r>
                        <w:rPr>
                          <w:b/>
                          <w:i w:val="0"/>
                          <w:color w:val="000000" w:themeColor="text1"/>
                          <w:sz w:val="22"/>
                          <w:szCs w:val="22"/>
                        </w:rPr>
                        <w:t>Sukcesivna dobava papirne galanterije, pripomočkov za čiščenje in čistilnih sredstev za potrebe javnega zavoda Šport Ljubljana za obdobje štirih let</w:t>
                      </w:r>
                    </w:p>
                  </w:txbxContent>
                </v:textbox>
              </v:rect>
            </w:pict>
          </mc:Fallback>
        </mc:AlternateContent>
      </w:r>
    </w:p>
    <w:p w14:paraId="38167291" w14:textId="4DF45C8F" w:rsidR="00041D2A" w:rsidRDefault="00041D2A" w:rsidP="00041D2A">
      <w:pPr>
        <w:jc w:val="both"/>
        <w:rPr>
          <w:i w:val="0"/>
          <w:sz w:val="22"/>
          <w:szCs w:val="22"/>
        </w:rPr>
      </w:pPr>
    </w:p>
    <w:p w14:paraId="55CD0928" w14:textId="74D94981" w:rsidR="00AC0783" w:rsidRDefault="00AC0783" w:rsidP="00041D2A">
      <w:pPr>
        <w:rPr>
          <w:rFonts w:eastAsia="SimSun"/>
          <w:sz w:val="22"/>
          <w:szCs w:val="22"/>
          <w:lang w:eastAsia="hi-IN" w:bidi="hi-IN"/>
        </w:rPr>
      </w:pPr>
    </w:p>
    <w:sectPr w:rsidR="00AC0783" w:rsidSect="00041D2A">
      <w:pgSz w:w="16838" w:h="11906" w:orient="landscape"/>
      <w:pgMar w:top="630" w:right="1400" w:bottom="568" w:left="120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DC8C0" w14:textId="77777777" w:rsidR="00C574C1" w:rsidRDefault="00C574C1">
      <w:r>
        <w:separator/>
      </w:r>
    </w:p>
  </w:endnote>
  <w:endnote w:type="continuationSeparator" w:id="0">
    <w:p w14:paraId="33EF7EE1" w14:textId="77777777" w:rsidR="00C574C1" w:rsidRDefault="00C57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ade Gothic LT Pro">
    <w:altName w:val="Calibri"/>
    <w:panose1 w:val="00000000000000000000"/>
    <w:charset w:val="00"/>
    <w:family w:val="swiss"/>
    <w:notTrueType/>
    <w:pitch w:val="variable"/>
    <w:sig w:usb0="800000AF" w:usb1="5000204A" w:usb2="00000000" w:usb3="00000000" w:csb0="0000009B"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Stencil">
    <w:panose1 w:val="040409050D0802020404"/>
    <w:charset w:val="00"/>
    <w:family w:val="decorativ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798C5" w14:textId="500A1124" w:rsidR="00C574C1" w:rsidRPr="00733B9A" w:rsidRDefault="00C574C1" w:rsidP="007A75B8">
    <w:pPr>
      <w:pStyle w:val="Noga"/>
      <w:pBdr>
        <w:top w:val="single" w:sz="4" w:space="1" w:color="auto"/>
        <w:left w:val="single" w:sz="4" w:space="4" w:color="auto"/>
        <w:bottom w:val="single" w:sz="4" w:space="1" w:color="auto"/>
        <w:right w:val="single" w:sz="4" w:space="0" w:color="auto"/>
      </w:pBdr>
      <w:tabs>
        <w:tab w:val="clear" w:pos="4536"/>
        <w:tab w:val="clear" w:pos="9072"/>
      </w:tabs>
      <w:ind w:left="1080" w:right="502"/>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r>
    <w:r>
      <w:rPr>
        <w:rStyle w:val="tevilkastrani"/>
        <w:i w:val="0"/>
        <w:sz w:val="18"/>
        <w:szCs w:val="18"/>
      </w:rPr>
      <w:tab/>
    </w:r>
    <w:r>
      <w:rPr>
        <w:rStyle w:val="tevilkastrani"/>
        <w:i w:val="0"/>
        <w:sz w:val="18"/>
        <w:szCs w:val="18"/>
      </w:rPr>
      <w:tab/>
      <w:t>Razpisna dokumentacija</w:t>
    </w:r>
    <w:r>
      <w:rPr>
        <w:rStyle w:val="tevilkastrani"/>
        <w:i w:val="0"/>
        <w:sz w:val="18"/>
        <w:szCs w:val="18"/>
      </w:rPr>
      <w:tab/>
    </w:r>
    <w:r>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F2311">
      <w:rPr>
        <w:rStyle w:val="tevilkastrani"/>
        <w:i w:val="0"/>
        <w:noProof/>
        <w:sz w:val="18"/>
        <w:szCs w:val="18"/>
      </w:rPr>
      <w:t>15</w:t>
    </w:r>
    <w:r w:rsidRPr="00733B9A">
      <w:rPr>
        <w:rStyle w:val="tevilkastrani"/>
        <w:i w:val="0"/>
        <w:sz w:val="18"/>
        <w:szCs w:val="18"/>
      </w:rPr>
      <w:fldChar w:fldCharType="end"/>
    </w:r>
    <w:r w:rsidRPr="00733B9A">
      <w:rPr>
        <w:rStyle w:val="tevilkastrani"/>
        <w:i w:val="0"/>
        <w:sz w:val="18"/>
        <w:szCs w:val="18"/>
      </w:rPr>
      <w:t>/</w:t>
    </w:r>
    <w:r w:rsidR="00041D2A">
      <w:rPr>
        <w:rStyle w:val="tevilkastrani"/>
        <w:i w:val="0"/>
        <w:sz w:val="18"/>
        <w:szCs w:val="18"/>
      </w:rPr>
      <w:t>45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B3568" w14:textId="77777777" w:rsidR="00C574C1" w:rsidRDefault="00C574C1">
      <w:r>
        <w:separator/>
      </w:r>
    </w:p>
  </w:footnote>
  <w:footnote w:type="continuationSeparator" w:id="0">
    <w:p w14:paraId="5D6069EC" w14:textId="77777777" w:rsidR="00C574C1" w:rsidRDefault="00C574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Calibri"/>
        <w:color w:val="000000"/>
        <w:sz w:val="22"/>
        <w:szCs w:val="22"/>
        <w:lang w:val="sl-SI"/>
      </w:rPr>
    </w:lvl>
  </w:abstractNum>
  <w:abstractNum w:abstractNumId="2" w15:restartNumberingAfterBreak="0">
    <w:nsid w:val="0000000E"/>
    <w:multiLevelType w:val="singleLevel"/>
    <w:tmpl w:val="46941720"/>
    <w:lvl w:ilvl="0">
      <w:start w:val="1"/>
      <w:numFmt w:val="decimal"/>
      <w:lvlText w:val="%1."/>
      <w:lvlJc w:val="left"/>
      <w:pPr>
        <w:tabs>
          <w:tab w:val="num" w:pos="0"/>
        </w:tabs>
        <w:ind w:left="720" w:hanging="360"/>
      </w:pPr>
      <w:rPr>
        <w:rFonts w:ascii="Trade Gothic LT Pro" w:eastAsia="Times New Roman" w:hAnsi="Trade Gothic LT Pro" w:cs="Microsoft YaHei" w:hint="default"/>
        <w:b w:val="0"/>
        <w:sz w:val="20"/>
        <w:lang w:val="sl-SI"/>
      </w:rPr>
    </w:lvl>
  </w:abstractNum>
  <w:abstractNum w:abstractNumId="3"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Calibri"/>
        <w:color w:val="000000"/>
        <w:sz w:val="22"/>
        <w:szCs w:val="22"/>
      </w:rPr>
    </w:lvl>
  </w:abstractNum>
  <w:abstractNum w:abstractNumId="4"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Calibri" w:hint="default"/>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8" w15:restartNumberingAfterBreak="0">
    <w:nsid w:val="0E493995"/>
    <w:multiLevelType w:val="multilevel"/>
    <w:tmpl w:val="8116A3A2"/>
    <w:lvl w:ilvl="0">
      <w:start w:val="1"/>
      <w:numFmt w:val="bullet"/>
      <w:lvlText w:val="−"/>
      <w:lvlJc w:val="left"/>
      <w:pPr>
        <w:ind w:left="435"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CB04D4"/>
    <w:multiLevelType w:val="hybridMultilevel"/>
    <w:tmpl w:val="B022AE36"/>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3"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3D25732"/>
    <w:multiLevelType w:val="hybridMultilevel"/>
    <w:tmpl w:val="99340488"/>
    <w:lvl w:ilvl="0" w:tplc="38A0CA98">
      <w:start w:val="1"/>
      <w:numFmt w:val="decimal"/>
      <w:lvlText w:val="%1."/>
      <w:lvlJc w:val="left"/>
      <w:pPr>
        <w:ind w:left="1440" w:hanging="360"/>
      </w:pPr>
      <w:rPr>
        <w:rFonts w:hint="default"/>
        <w:b/>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num w:numId="1">
    <w:abstractNumId w:val="7"/>
  </w:num>
  <w:num w:numId="2">
    <w:abstractNumId w:val="22"/>
  </w:num>
  <w:num w:numId="3">
    <w:abstractNumId w:val="17"/>
  </w:num>
  <w:num w:numId="4">
    <w:abstractNumId w:val="6"/>
  </w:num>
  <w:num w:numId="5">
    <w:abstractNumId w:val="21"/>
  </w:num>
  <w:num w:numId="6">
    <w:abstractNumId w:val="29"/>
  </w:num>
  <w:num w:numId="7">
    <w:abstractNumId w:val="25"/>
  </w:num>
  <w:num w:numId="8">
    <w:abstractNumId w:val="24"/>
  </w:num>
  <w:num w:numId="9">
    <w:abstractNumId w:val="20"/>
  </w:num>
  <w:num w:numId="10">
    <w:abstractNumId w:val="0"/>
  </w:num>
  <w:num w:numId="11">
    <w:abstractNumId w:val="13"/>
  </w:num>
  <w:num w:numId="12">
    <w:abstractNumId w:val="19"/>
  </w:num>
  <w:num w:numId="13">
    <w:abstractNumId w:val="28"/>
  </w:num>
  <w:num w:numId="14">
    <w:abstractNumId w:val="27"/>
  </w:num>
  <w:num w:numId="15">
    <w:abstractNumId w:val="30"/>
  </w:num>
  <w:num w:numId="16">
    <w:abstractNumId w:val="9"/>
  </w:num>
  <w:num w:numId="17">
    <w:abstractNumId w:val="11"/>
  </w:num>
  <w:num w:numId="18">
    <w:abstractNumId w:val="15"/>
  </w:num>
  <w:num w:numId="19">
    <w:abstractNumId w:val="16"/>
  </w:num>
  <w:num w:numId="20">
    <w:abstractNumId w:val="18"/>
  </w:num>
  <w:num w:numId="21">
    <w:abstractNumId w:val="14"/>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3"/>
  </w:num>
  <w:num w:numId="25">
    <w:abstractNumId w:val="10"/>
  </w:num>
  <w:num w:numId="26">
    <w:abstractNumId w:val="1"/>
  </w:num>
  <w:num w:numId="27">
    <w:abstractNumId w:val="2"/>
  </w:num>
  <w:num w:numId="28">
    <w:abstractNumId w:val="3"/>
  </w:num>
  <w:num w:numId="29">
    <w:abstractNumId w:val="4"/>
  </w:num>
  <w:num w:numId="30">
    <w:abstractNumId w:val="20"/>
  </w:num>
  <w:num w:numId="31">
    <w:abstractNumId w:val="5"/>
  </w:num>
  <w:num w:numId="32">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3C60"/>
    <w:rsid w:val="000240A5"/>
    <w:rsid w:val="00024424"/>
    <w:rsid w:val="000245E8"/>
    <w:rsid w:val="00025B7A"/>
    <w:rsid w:val="000264FF"/>
    <w:rsid w:val="00026738"/>
    <w:rsid w:val="000271EF"/>
    <w:rsid w:val="00027C0D"/>
    <w:rsid w:val="00030193"/>
    <w:rsid w:val="000306DB"/>
    <w:rsid w:val="000316EB"/>
    <w:rsid w:val="00031FE3"/>
    <w:rsid w:val="00034161"/>
    <w:rsid w:val="00034243"/>
    <w:rsid w:val="000413F2"/>
    <w:rsid w:val="00041D2A"/>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3FF"/>
    <w:rsid w:val="000578B3"/>
    <w:rsid w:val="00060026"/>
    <w:rsid w:val="00060296"/>
    <w:rsid w:val="00060ABC"/>
    <w:rsid w:val="000620C3"/>
    <w:rsid w:val="000624CF"/>
    <w:rsid w:val="0006472D"/>
    <w:rsid w:val="00065CC6"/>
    <w:rsid w:val="000661D9"/>
    <w:rsid w:val="00066577"/>
    <w:rsid w:val="00066771"/>
    <w:rsid w:val="00071101"/>
    <w:rsid w:val="00071339"/>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184F"/>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3FC"/>
    <w:rsid w:val="00106764"/>
    <w:rsid w:val="00107FA9"/>
    <w:rsid w:val="0011247A"/>
    <w:rsid w:val="001176CC"/>
    <w:rsid w:val="00117CC4"/>
    <w:rsid w:val="00117E03"/>
    <w:rsid w:val="001206E6"/>
    <w:rsid w:val="00120928"/>
    <w:rsid w:val="00120AEF"/>
    <w:rsid w:val="00121566"/>
    <w:rsid w:val="001215BC"/>
    <w:rsid w:val="00122C5A"/>
    <w:rsid w:val="00123D39"/>
    <w:rsid w:val="001244B6"/>
    <w:rsid w:val="0012535E"/>
    <w:rsid w:val="00125B23"/>
    <w:rsid w:val="00125D1D"/>
    <w:rsid w:val="00126458"/>
    <w:rsid w:val="001271DC"/>
    <w:rsid w:val="00127979"/>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7B2A"/>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1FC5"/>
    <w:rsid w:val="0017203B"/>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4D3"/>
    <w:rsid w:val="001E58F0"/>
    <w:rsid w:val="001E63A9"/>
    <w:rsid w:val="001F12CB"/>
    <w:rsid w:val="001F197F"/>
    <w:rsid w:val="001F1B1F"/>
    <w:rsid w:val="001F276C"/>
    <w:rsid w:val="001F3F40"/>
    <w:rsid w:val="002003E4"/>
    <w:rsid w:val="00203758"/>
    <w:rsid w:val="00205770"/>
    <w:rsid w:val="0020626A"/>
    <w:rsid w:val="002063F0"/>
    <w:rsid w:val="00207474"/>
    <w:rsid w:val="0021010E"/>
    <w:rsid w:val="0021417F"/>
    <w:rsid w:val="002141A3"/>
    <w:rsid w:val="00215308"/>
    <w:rsid w:val="002207E6"/>
    <w:rsid w:val="0022214F"/>
    <w:rsid w:val="0022291E"/>
    <w:rsid w:val="00223DFF"/>
    <w:rsid w:val="00225640"/>
    <w:rsid w:val="002261E0"/>
    <w:rsid w:val="002279E1"/>
    <w:rsid w:val="00232BB8"/>
    <w:rsid w:val="00233366"/>
    <w:rsid w:val="00233974"/>
    <w:rsid w:val="00233D6F"/>
    <w:rsid w:val="00233E2A"/>
    <w:rsid w:val="00234C81"/>
    <w:rsid w:val="00235CC1"/>
    <w:rsid w:val="00236589"/>
    <w:rsid w:val="002370DD"/>
    <w:rsid w:val="002402CA"/>
    <w:rsid w:val="00241944"/>
    <w:rsid w:val="002462BC"/>
    <w:rsid w:val="002469EE"/>
    <w:rsid w:val="00247C7B"/>
    <w:rsid w:val="00251999"/>
    <w:rsid w:val="0025200F"/>
    <w:rsid w:val="002528C3"/>
    <w:rsid w:val="00252A51"/>
    <w:rsid w:val="00253BBE"/>
    <w:rsid w:val="00254BC8"/>
    <w:rsid w:val="0025544B"/>
    <w:rsid w:val="00256B8D"/>
    <w:rsid w:val="00257950"/>
    <w:rsid w:val="0026107D"/>
    <w:rsid w:val="00262D26"/>
    <w:rsid w:val="00264FCC"/>
    <w:rsid w:val="00265423"/>
    <w:rsid w:val="00265952"/>
    <w:rsid w:val="0026616A"/>
    <w:rsid w:val="002712D3"/>
    <w:rsid w:val="00271662"/>
    <w:rsid w:val="00273FA5"/>
    <w:rsid w:val="00274195"/>
    <w:rsid w:val="0027445B"/>
    <w:rsid w:val="00274552"/>
    <w:rsid w:val="00274D08"/>
    <w:rsid w:val="00275253"/>
    <w:rsid w:val="00277385"/>
    <w:rsid w:val="0028251B"/>
    <w:rsid w:val="00282789"/>
    <w:rsid w:val="00282ACF"/>
    <w:rsid w:val="0028468C"/>
    <w:rsid w:val="00285C2A"/>
    <w:rsid w:val="0028622B"/>
    <w:rsid w:val="0028650E"/>
    <w:rsid w:val="00290057"/>
    <w:rsid w:val="0029018B"/>
    <w:rsid w:val="0029147C"/>
    <w:rsid w:val="00291C4E"/>
    <w:rsid w:val="00291FBE"/>
    <w:rsid w:val="002920AD"/>
    <w:rsid w:val="00293288"/>
    <w:rsid w:val="00293E6C"/>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1929"/>
    <w:rsid w:val="002E25D6"/>
    <w:rsid w:val="002E284E"/>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0528"/>
    <w:rsid w:val="003041EF"/>
    <w:rsid w:val="00305B65"/>
    <w:rsid w:val="00305F99"/>
    <w:rsid w:val="00306319"/>
    <w:rsid w:val="00306A88"/>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CF7"/>
    <w:rsid w:val="00351C70"/>
    <w:rsid w:val="0035227C"/>
    <w:rsid w:val="00353EF8"/>
    <w:rsid w:val="0035459E"/>
    <w:rsid w:val="003561BE"/>
    <w:rsid w:val="00356660"/>
    <w:rsid w:val="00356B8A"/>
    <w:rsid w:val="00357FA8"/>
    <w:rsid w:val="00360A3F"/>
    <w:rsid w:val="00362888"/>
    <w:rsid w:val="00362AE7"/>
    <w:rsid w:val="00362B43"/>
    <w:rsid w:val="00362CDF"/>
    <w:rsid w:val="003630E2"/>
    <w:rsid w:val="00363A98"/>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155"/>
    <w:rsid w:val="00394B35"/>
    <w:rsid w:val="00394C24"/>
    <w:rsid w:val="003951F0"/>
    <w:rsid w:val="00396378"/>
    <w:rsid w:val="00397F43"/>
    <w:rsid w:val="003A09A1"/>
    <w:rsid w:val="003A1382"/>
    <w:rsid w:val="003A1459"/>
    <w:rsid w:val="003A168A"/>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13F"/>
    <w:rsid w:val="003D724C"/>
    <w:rsid w:val="003E0191"/>
    <w:rsid w:val="003E1E60"/>
    <w:rsid w:val="003E2512"/>
    <w:rsid w:val="003E2DFC"/>
    <w:rsid w:val="003E4710"/>
    <w:rsid w:val="003E47BF"/>
    <w:rsid w:val="003E5FA4"/>
    <w:rsid w:val="003F0E04"/>
    <w:rsid w:val="003F0E83"/>
    <w:rsid w:val="003F3413"/>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78EB"/>
    <w:rsid w:val="00407C01"/>
    <w:rsid w:val="00407E4A"/>
    <w:rsid w:val="004100F2"/>
    <w:rsid w:val="0041258E"/>
    <w:rsid w:val="00412773"/>
    <w:rsid w:val="00412783"/>
    <w:rsid w:val="00412887"/>
    <w:rsid w:val="00413B33"/>
    <w:rsid w:val="00417373"/>
    <w:rsid w:val="004208C4"/>
    <w:rsid w:val="00421116"/>
    <w:rsid w:val="00421475"/>
    <w:rsid w:val="00421EC3"/>
    <w:rsid w:val="00423E67"/>
    <w:rsid w:val="0042570D"/>
    <w:rsid w:val="004257FD"/>
    <w:rsid w:val="004275F0"/>
    <w:rsid w:val="00427CE0"/>
    <w:rsid w:val="004300E3"/>
    <w:rsid w:val="00431B75"/>
    <w:rsid w:val="00433477"/>
    <w:rsid w:val="004344A4"/>
    <w:rsid w:val="004365C7"/>
    <w:rsid w:val="00436694"/>
    <w:rsid w:val="00436AF3"/>
    <w:rsid w:val="00437FBD"/>
    <w:rsid w:val="0044189A"/>
    <w:rsid w:val="00441BD3"/>
    <w:rsid w:val="00441D78"/>
    <w:rsid w:val="004426BA"/>
    <w:rsid w:val="0044327E"/>
    <w:rsid w:val="0044388D"/>
    <w:rsid w:val="00443CF0"/>
    <w:rsid w:val="004455A9"/>
    <w:rsid w:val="0044660F"/>
    <w:rsid w:val="00446AA1"/>
    <w:rsid w:val="004501E5"/>
    <w:rsid w:val="0045210B"/>
    <w:rsid w:val="00452CCC"/>
    <w:rsid w:val="004536B3"/>
    <w:rsid w:val="00453D0C"/>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800FE"/>
    <w:rsid w:val="0048013A"/>
    <w:rsid w:val="0048113A"/>
    <w:rsid w:val="00482707"/>
    <w:rsid w:val="004836EC"/>
    <w:rsid w:val="004843C7"/>
    <w:rsid w:val="004853F5"/>
    <w:rsid w:val="0048656F"/>
    <w:rsid w:val="004872E0"/>
    <w:rsid w:val="0049036B"/>
    <w:rsid w:val="004921DB"/>
    <w:rsid w:val="00492305"/>
    <w:rsid w:val="00492D40"/>
    <w:rsid w:val="004937EF"/>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00E9"/>
    <w:rsid w:val="004D2B81"/>
    <w:rsid w:val="004D39EA"/>
    <w:rsid w:val="004D4AB6"/>
    <w:rsid w:val="004D59E8"/>
    <w:rsid w:val="004E0660"/>
    <w:rsid w:val="004E2989"/>
    <w:rsid w:val="004E33EB"/>
    <w:rsid w:val="004E3D94"/>
    <w:rsid w:val="004E4EE7"/>
    <w:rsid w:val="004E5619"/>
    <w:rsid w:val="004E7E1C"/>
    <w:rsid w:val="004F1F0F"/>
    <w:rsid w:val="004F2D26"/>
    <w:rsid w:val="004F49B9"/>
    <w:rsid w:val="004F51C4"/>
    <w:rsid w:val="004F5620"/>
    <w:rsid w:val="00503378"/>
    <w:rsid w:val="00503651"/>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5D9"/>
    <w:rsid w:val="00550857"/>
    <w:rsid w:val="005538F8"/>
    <w:rsid w:val="00554AAA"/>
    <w:rsid w:val="005566AA"/>
    <w:rsid w:val="005568EB"/>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33EC"/>
    <w:rsid w:val="00583E91"/>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219"/>
    <w:rsid w:val="005D1940"/>
    <w:rsid w:val="005D2B1D"/>
    <w:rsid w:val="005D3625"/>
    <w:rsid w:val="005D362F"/>
    <w:rsid w:val="005D39BE"/>
    <w:rsid w:val="005D41F3"/>
    <w:rsid w:val="005D4904"/>
    <w:rsid w:val="005D57F2"/>
    <w:rsid w:val="005D6776"/>
    <w:rsid w:val="005D6D64"/>
    <w:rsid w:val="005D7A67"/>
    <w:rsid w:val="005D7EA1"/>
    <w:rsid w:val="005E0FF4"/>
    <w:rsid w:val="005E16ED"/>
    <w:rsid w:val="005E22C1"/>
    <w:rsid w:val="005E2E32"/>
    <w:rsid w:val="005E35E3"/>
    <w:rsid w:val="005E611C"/>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26E"/>
    <w:rsid w:val="006128B5"/>
    <w:rsid w:val="00613375"/>
    <w:rsid w:val="006142A4"/>
    <w:rsid w:val="006146CA"/>
    <w:rsid w:val="00614831"/>
    <w:rsid w:val="00615B4C"/>
    <w:rsid w:val="0061612D"/>
    <w:rsid w:val="00616A34"/>
    <w:rsid w:val="00616BAA"/>
    <w:rsid w:val="00616FF9"/>
    <w:rsid w:val="00622356"/>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1E41"/>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FAD"/>
    <w:rsid w:val="00687173"/>
    <w:rsid w:val="00691C8A"/>
    <w:rsid w:val="00692C76"/>
    <w:rsid w:val="00693AE0"/>
    <w:rsid w:val="00693B1F"/>
    <w:rsid w:val="00696A09"/>
    <w:rsid w:val="00696BD4"/>
    <w:rsid w:val="00696BED"/>
    <w:rsid w:val="00696F68"/>
    <w:rsid w:val="00697B24"/>
    <w:rsid w:val="006A1D92"/>
    <w:rsid w:val="006A242F"/>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76D"/>
    <w:rsid w:val="006C5888"/>
    <w:rsid w:val="006C67AB"/>
    <w:rsid w:val="006C6F01"/>
    <w:rsid w:val="006C6F14"/>
    <w:rsid w:val="006C7CA5"/>
    <w:rsid w:val="006D16B2"/>
    <w:rsid w:val="006D3DFB"/>
    <w:rsid w:val="006D466B"/>
    <w:rsid w:val="006D48BF"/>
    <w:rsid w:val="006D7247"/>
    <w:rsid w:val="006D79B3"/>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633D"/>
    <w:rsid w:val="00707390"/>
    <w:rsid w:val="00711750"/>
    <w:rsid w:val="007121C6"/>
    <w:rsid w:val="00712C92"/>
    <w:rsid w:val="00713507"/>
    <w:rsid w:val="00713E03"/>
    <w:rsid w:val="0071747F"/>
    <w:rsid w:val="00721E7D"/>
    <w:rsid w:val="00722C54"/>
    <w:rsid w:val="0072316A"/>
    <w:rsid w:val="00725806"/>
    <w:rsid w:val="007267D5"/>
    <w:rsid w:val="00726DC6"/>
    <w:rsid w:val="00727124"/>
    <w:rsid w:val="0072776D"/>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517B5"/>
    <w:rsid w:val="007523FF"/>
    <w:rsid w:val="00752576"/>
    <w:rsid w:val="007530DA"/>
    <w:rsid w:val="007530DE"/>
    <w:rsid w:val="00753B83"/>
    <w:rsid w:val="0075491A"/>
    <w:rsid w:val="007552E1"/>
    <w:rsid w:val="007558EE"/>
    <w:rsid w:val="00762179"/>
    <w:rsid w:val="007626DA"/>
    <w:rsid w:val="007639B4"/>
    <w:rsid w:val="00763E39"/>
    <w:rsid w:val="00764111"/>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7095"/>
    <w:rsid w:val="007A71FA"/>
    <w:rsid w:val="007A75B8"/>
    <w:rsid w:val="007B2904"/>
    <w:rsid w:val="007B6A59"/>
    <w:rsid w:val="007B72BB"/>
    <w:rsid w:val="007B78F0"/>
    <w:rsid w:val="007C1CE0"/>
    <w:rsid w:val="007C1ED6"/>
    <w:rsid w:val="007C6F17"/>
    <w:rsid w:val="007D42B9"/>
    <w:rsid w:val="007D4B9A"/>
    <w:rsid w:val="007D587D"/>
    <w:rsid w:val="007D5D2F"/>
    <w:rsid w:val="007D6EE0"/>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23AD"/>
    <w:rsid w:val="007F4869"/>
    <w:rsid w:val="007F5EF4"/>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1B82"/>
    <w:rsid w:val="0084329A"/>
    <w:rsid w:val="00843E96"/>
    <w:rsid w:val="00844BEE"/>
    <w:rsid w:val="00844DD4"/>
    <w:rsid w:val="00845301"/>
    <w:rsid w:val="00846959"/>
    <w:rsid w:val="00846B6A"/>
    <w:rsid w:val="00850422"/>
    <w:rsid w:val="00852B15"/>
    <w:rsid w:val="00852C74"/>
    <w:rsid w:val="00854EF6"/>
    <w:rsid w:val="008577A3"/>
    <w:rsid w:val="008600D9"/>
    <w:rsid w:val="008601F3"/>
    <w:rsid w:val="00861BEB"/>
    <w:rsid w:val="00861CD1"/>
    <w:rsid w:val="00861CFE"/>
    <w:rsid w:val="008629A1"/>
    <w:rsid w:val="008645F2"/>
    <w:rsid w:val="008664B7"/>
    <w:rsid w:val="008666A0"/>
    <w:rsid w:val="008669FE"/>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1681"/>
    <w:rsid w:val="00892FBA"/>
    <w:rsid w:val="0089415D"/>
    <w:rsid w:val="00894B35"/>
    <w:rsid w:val="00894E1B"/>
    <w:rsid w:val="00896268"/>
    <w:rsid w:val="0089664E"/>
    <w:rsid w:val="0089681B"/>
    <w:rsid w:val="00896BE6"/>
    <w:rsid w:val="008974CE"/>
    <w:rsid w:val="008A0AF3"/>
    <w:rsid w:val="008A0FB5"/>
    <w:rsid w:val="008A17DD"/>
    <w:rsid w:val="008A23E0"/>
    <w:rsid w:val="008A3700"/>
    <w:rsid w:val="008A385E"/>
    <w:rsid w:val="008A449D"/>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B74C5"/>
    <w:rsid w:val="008C0E42"/>
    <w:rsid w:val="008C10FE"/>
    <w:rsid w:val="008C1B70"/>
    <w:rsid w:val="008C1C7B"/>
    <w:rsid w:val="008C22AA"/>
    <w:rsid w:val="008C257F"/>
    <w:rsid w:val="008C31C1"/>
    <w:rsid w:val="008C393F"/>
    <w:rsid w:val="008C5086"/>
    <w:rsid w:val="008C5325"/>
    <w:rsid w:val="008C5C31"/>
    <w:rsid w:val="008C7217"/>
    <w:rsid w:val="008C7F2A"/>
    <w:rsid w:val="008C7F3B"/>
    <w:rsid w:val="008D0F3F"/>
    <w:rsid w:val="008D12A5"/>
    <w:rsid w:val="008D15AD"/>
    <w:rsid w:val="008D1D3C"/>
    <w:rsid w:val="008D309D"/>
    <w:rsid w:val="008D3A63"/>
    <w:rsid w:val="008D6147"/>
    <w:rsid w:val="008E2719"/>
    <w:rsid w:val="008E3183"/>
    <w:rsid w:val="008E396A"/>
    <w:rsid w:val="008E3D1E"/>
    <w:rsid w:val="008E3ED8"/>
    <w:rsid w:val="008E4297"/>
    <w:rsid w:val="008E48C2"/>
    <w:rsid w:val="008E674A"/>
    <w:rsid w:val="008E77C2"/>
    <w:rsid w:val="008F0188"/>
    <w:rsid w:val="008F2311"/>
    <w:rsid w:val="008F3ADE"/>
    <w:rsid w:val="008F45BC"/>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0F05"/>
    <w:rsid w:val="009123D1"/>
    <w:rsid w:val="0091275A"/>
    <w:rsid w:val="00913452"/>
    <w:rsid w:val="00913E33"/>
    <w:rsid w:val="00914772"/>
    <w:rsid w:val="009171F8"/>
    <w:rsid w:val="0092105B"/>
    <w:rsid w:val="00922B66"/>
    <w:rsid w:val="00922B79"/>
    <w:rsid w:val="00924BC8"/>
    <w:rsid w:val="00926058"/>
    <w:rsid w:val="00926152"/>
    <w:rsid w:val="00926F33"/>
    <w:rsid w:val="0092794B"/>
    <w:rsid w:val="00927A47"/>
    <w:rsid w:val="0093073A"/>
    <w:rsid w:val="00930BF7"/>
    <w:rsid w:val="00932D94"/>
    <w:rsid w:val="00932EE0"/>
    <w:rsid w:val="009343B3"/>
    <w:rsid w:val="00934D77"/>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009A"/>
    <w:rsid w:val="00961A03"/>
    <w:rsid w:val="00963346"/>
    <w:rsid w:val="009633C1"/>
    <w:rsid w:val="0096386D"/>
    <w:rsid w:val="00964F1C"/>
    <w:rsid w:val="00967F80"/>
    <w:rsid w:val="00970A1E"/>
    <w:rsid w:val="00973969"/>
    <w:rsid w:val="009767CB"/>
    <w:rsid w:val="00976956"/>
    <w:rsid w:val="00976C76"/>
    <w:rsid w:val="00977184"/>
    <w:rsid w:val="009808BB"/>
    <w:rsid w:val="00981284"/>
    <w:rsid w:val="00982036"/>
    <w:rsid w:val="009820E7"/>
    <w:rsid w:val="009831D4"/>
    <w:rsid w:val="00983C53"/>
    <w:rsid w:val="009860B9"/>
    <w:rsid w:val="00986F31"/>
    <w:rsid w:val="00987E5F"/>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52E3"/>
    <w:rsid w:val="009B5A8A"/>
    <w:rsid w:val="009B73DB"/>
    <w:rsid w:val="009B7D78"/>
    <w:rsid w:val="009C07A4"/>
    <w:rsid w:val="009C10D7"/>
    <w:rsid w:val="009C2056"/>
    <w:rsid w:val="009C702D"/>
    <w:rsid w:val="009C70C2"/>
    <w:rsid w:val="009C7423"/>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CAC"/>
    <w:rsid w:val="009F4F22"/>
    <w:rsid w:val="009F5423"/>
    <w:rsid w:val="009F6785"/>
    <w:rsid w:val="009F6BE4"/>
    <w:rsid w:val="009F7944"/>
    <w:rsid w:val="00A00C8C"/>
    <w:rsid w:val="00A00CDB"/>
    <w:rsid w:val="00A01901"/>
    <w:rsid w:val="00A02E0C"/>
    <w:rsid w:val="00A04682"/>
    <w:rsid w:val="00A06305"/>
    <w:rsid w:val="00A06F9E"/>
    <w:rsid w:val="00A1184A"/>
    <w:rsid w:val="00A11EB6"/>
    <w:rsid w:val="00A12A19"/>
    <w:rsid w:val="00A13B87"/>
    <w:rsid w:val="00A145D9"/>
    <w:rsid w:val="00A14824"/>
    <w:rsid w:val="00A14A58"/>
    <w:rsid w:val="00A15331"/>
    <w:rsid w:val="00A154F1"/>
    <w:rsid w:val="00A158D9"/>
    <w:rsid w:val="00A1618F"/>
    <w:rsid w:val="00A1785E"/>
    <w:rsid w:val="00A17E0D"/>
    <w:rsid w:val="00A23CB3"/>
    <w:rsid w:val="00A25D61"/>
    <w:rsid w:val="00A2632E"/>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1F65"/>
    <w:rsid w:val="00A524A1"/>
    <w:rsid w:val="00A5408B"/>
    <w:rsid w:val="00A554EF"/>
    <w:rsid w:val="00A5638F"/>
    <w:rsid w:val="00A579CE"/>
    <w:rsid w:val="00A61ED1"/>
    <w:rsid w:val="00A63E3C"/>
    <w:rsid w:val="00A66B3C"/>
    <w:rsid w:val="00A670C0"/>
    <w:rsid w:val="00A70381"/>
    <w:rsid w:val="00A70FDD"/>
    <w:rsid w:val="00A71B54"/>
    <w:rsid w:val="00A739D2"/>
    <w:rsid w:val="00A7416D"/>
    <w:rsid w:val="00A760F2"/>
    <w:rsid w:val="00A7668D"/>
    <w:rsid w:val="00A80B12"/>
    <w:rsid w:val="00A80DA9"/>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980"/>
    <w:rsid w:val="00AB7A96"/>
    <w:rsid w:val="00AC0056"/>
    <w:rsid w:val="00AC0396"/>
    <w:rsid w:val="00AC03EE"/>
    <w:rsid w:val="00AC0783"/>
    <w:rsid w:val="00AC089B"/>
    <w:rsid w:val="00AC0D85"/>
    <w:rsid w:val="00AC14A7"/>
    <w:rsid w:val="00AC14EA"/>
    <w:rsid w:val="00AC1661"/>
    <w:rsid w:val="00AC1ED1"/>
    <w:rsid w:val="00AC25DD"/>
    <w:rsid w:val="00AC3BA7"/>
    <w:rsid w:val="00AC401F"/>
    <w:rsid w:val="00AC5526"/>
    <w:rsid w:val="00AC7A3D"/>
    <w:rsid w:val="00AD0249"/>
    <w:rsid w:val="00AD0CD0"/>
    <w:rsid w:val="00AD2850"/>
    <w:rsid w:val="00AD43EB"/>
    <w:rsid w:val="00AD5349"/>
    <w:rsid w:val="00AD53EC"/>
    <w:rsid w:val="00AD6698"/>
    <w:rsid w:val="00AD711D"/>
    <w:rsid w:val="00AD75C7"/>
    <w:rsid w:val="00AE08AE"/>
    <w:rsid w:val="00AE0B25"/>
    <w:rsid w:val="00AE1260"/>
    <w:rsid w:val="00AE3234"/>
    <w:rsid w:val="00AE3F35"/>
    <w:rsid w:val="00AE4A0A"/>
    <w:rsid w:val="00AE4A7B"/>
    <w:rsid w:val="00AE69CD"/>
    <w:rsid w:val="00AF0340"/>
    <w:rsid w:val="00AF03D7"/>
    <w:rsid w:val="00AF0760"/>
    <w:rsid w:val="00AF100B"/>
    <w:rsid w:val="00AF1127"/>
    <w:rsid w:val="00AF12A6"/>
    <w:rsid w:val="00AF3473"/>
    <w:rsid w:val="00AF4879"/>
    <w:rsid w:val="00AF4F34"/>
    <w:rsid w:val="00AF638C"/>
    <w:rsid w:val="00AF6520"/>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5A55"/>
    <w:rsid w:val="00B160BD"/>
    <w:rsid w:val="00B16B17"/>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0B"/>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426F"/>
    <w:rsid w:val="00B64E99"/>
    <w:rsid w:val="00B67568"/>
    <w:rsid w:val="00B6773E"/>
    <w:rsid w:val="00B67E85"/>
    <w:rsid w:val="00B71024"/>
    <w:rsid w:val="00B7194E"/>
    <w:rsid w:val="00B72841"/>
    <w:rsid w:val="00B73822"/>
    <w:rsid w:val="00B73888"/>
    <w:rsid w:val="00B73C0E"/>
    <w:rsid w:val="00B74088"/>
    <w:rsid w:val="00B740C3"/>
    <w:rsid w:val="00B75427"/>
    <w:rsid w:val="00B75F67"/>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5EED"/>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4C1"/>
    <w:rsid w:val="00C57D45"/>
    <w:rsid w:val="00C57F4A"/>
    <w:rsid w:val="00C57F84"/>
    <w:rsid w:val="00C6015C"/>
    <w:rsid w:val="00C61130"/>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1BDC"/>
    <w:rsid w:val="00CA29E1"/>
    <w:rsid w:val="00CA3904"/>
    <w:rsid w:val="00CA3D35"/>
    <w:rsid w:val="00CA418E"/>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38AC"/>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1E7"/>
    <w:rsid w:val="00CF4870"/>
    <w:rsid w:val="00CF52B8"/>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37EE8"/>
    <w:rsid w:val="00D40006"/>
    <w:rsid w:val="00D40486"/>
    <w:rsid w:val="00D41877"/>
    <w:rsid w:val="00D42C28"/>
    <w:rsid w:val="00D42C84"/>
    <w:rsid w:val="00D43704"/>
    <w:rsid w:val="00D4384B"/>
    <w:rsid w:val="00D44A29"/>
    <w:rsid w:val="00D463BF"/>
    <w:rsid w:val="00D46648"/>
    <w:rsid w:val="00D46FC4"/>
    <w:rsid w:val="00D475F6"/>
    <w:rsid w:val="00D47D69"/>
    <w:rsid w:val="00D50B0D"/>
    <w:rsid w:val="00D51369"/>
    <w:rsid w:val="00D51414"/>
    <w:rsid w:val="00D52B1C"/>
    <w:rsid w:val="00D532D6"/>
    <w:rsid w:val="00D5448B"/>
    <w:rsid w:val="00D6364C"/>
    <w:rsid w:val="00D63C65"/>
    <w:rsid w:val="00D64C94"/>
    <w:rsid w:val="00D67008"/>
    <w:rsid w:val="00D671C4"/>
    <w:rsid w:val="00D67EE9"/>
    <w:rsid w:val="00D708FA"/>
    <w:rsid w:val="00D7158C"/>
    <w:rsid w:val="00D71FB3"/>
    <w:rsid w:val="00D7256D"/>
    <w:rsid w:val="00D72E1A"/>
    <w:rsid w:val="00D74093"/>
    <w:rsid w:val="00D74E7E"/>
    <w:rsid w:val="00D75AD7"/>
    <w:rsid w:val="00D761D1"/>
    <w:rsid w:val="00D77475"/>
    <w:rsid w:val="00D77FA5"/>
    <w:rsid w:val="00D802AA"/>
    <w:rsid w:val="00D81058"/>
    <w:rsid w:val="00D8112E"/>
    <w:rsid w:val="00D835E4"/>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658F"/>
    <w:rsid w:val="00DB7B10"/>
    <w:rsid w:val="00DC027E"/>
    <w:rsid w:val="00DC1099"/>
    <w:rsid w:val="00DC115B"/>
    <w:rsid w:val="00DC1198"/>
    <w:rsid w:val="00DC1FA5"/>
    <w:rsid w:val="00DC26F3"/>
    <w:rsid w:val="00DC4014"/>
    <w:rsid w:val="00DC4442"/>
    <w:rsid w:val="00DC51D7"/>
    <w:rsid w:val="00DC5C44"/>
    <w:rsid w:val="00DC5C5C"/>
    <w:rsid w:val="00DC5F59"/>
    <w:rsid w:val="00DC6D26"/>
    <w:rsid w:val="00DC6DE9"/>
    <w:rsid w:val="00DD1284"/>
    <w:rsid w:val="00DD1691"/>
    <w:rsid w:val="00DD1CBF"/>
    <w:rsid w:val="00DD2A04"/>
    <w:rsid w:val="00DD4759"/>
    <w:rsid w:val="00DE0885"/>
    <w:rsid w:val="00DE0A43"/>
    <w:rsid w:val="00DE1C89"/>
    <w:rsid w:val="00DE22A2"/>
    <w:rsid w:val="00DE4C96"/>
    <w:rsid w:val="00DE5410"/>
    <w:rsid w:val="00DE729A"/>
    <w:rsid w:val="00DE781E"/>
    <w:rsid w:val="00DF00D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443F"/>
    <w:rsid w:val="00E15598"/>
    <w:rsid w:val="00E1649D"/>
    <w:rsid w:val="00E20A19"/>
    <w:rsid w:val="00E20F46"/>
    <w:rsid w:val="00E21B54"/>
    <w:rsid w:val="00E22E41"/>
    <w:rsid w:val="00E23471"/>
    <w:rsid w:val="00E235BB"/>
    <w:rsid w:val="00E252F4"/>
    <w:rsid w:val="00E274A5"/>
    <w:rsid w:val="00E27764"/>
    <w:rsid w:val="00E27AC8"/>
    <w:rsid w:val="00E30475"/>
    <w:rsid w:val="00E30AB6"/>
    <w:rsid w:val="00E3190F"/>
    <w:rsid w:val="00E31954"/>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606C5"/>
    <w:rsid w:val="00E60787"/>
    <w:rsid w:val="00E60BFB"/>
    <w:rsid w:val="00E60DE8"/>
    <w:rsid w:val="00E60EBA"/>
    <w:rsid w:val="00E61536"/>
    <w:rsid w:val="00E61E4F"/>
    <w:rsid w:val="00E6212C"/>
    <w:rsid w:val="00E62EAE"/>
    <w:rsid w:val="00E646D6"/>
    <w:rsid w:val="00E6481E"/>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543A"/>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A673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4AB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49E"/>
    <w:rsid w:val="00F26B9A"/>
    <w:rsid w:val="00F26E4A"/>
    <w:rsid w:val="00F27148"/>
    <w:rsid w:val="00F3086A"/>
    <w:rsid w:val="00F326B6"/>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1CA3"/>
    <w:rsid w:val="00F62C10"/>
    <w:rsid w:val="00F62C76"/>
    <w:rsid w:val="00F6478A"/>
    <w:rsid w:val="00F647BD"/>
    <w:rsid w:val="00F64F73"/>
    <w:rsid w:val="00F64FE9"/>
    <w:rsid w:val="00F7023E"/>
    <w:rsid w:val="00F722FA"/>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4DBF"/>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72D4DA"/>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uiPriority w:val="99"/>
    <w:rsid w:val="001D2FA8"/>
    <w:rPr>
      <w:sz w:val="20"/>
    </w:rPr>
  </w:style>
  <w:style w:type="character" w:customStyle="1" w:styleId="PripombabesediloZnak">
    <w:name w:val="Pripomba – besedilo Znak"/>
    <w:basedOn w:val="Privzetapisavaodstavka"/>
    <w:link w:val="Pripombabesedilo"/>
    <w:uiPriority w:val="99"/>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0"/>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765156895">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90BED-AFA3-4B88-BD59-AC6CE6CA9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1945</Words>
  <Characters>14699</Characters>
  <Application>Microsoft Office Word</Application>
  <DocSecurity>0</DocSecurity>
  <Lines>122</Lines>
  <Paragraphs>33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16611</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3</cp:revision>
  <cp:lastPrinted>2021-07-23T11:57:00Z</cp:lastPrinted>
  <dcterms:created xsi:type="dcterms:W3CDTF">2021-07-23T12:04:00Z</dcterms:created>
  <dcterms:modified xsi:type="dcterms:W3CDTF">2021-07-23T12:07:00Z</dcterms:modified>
</cp:coreProperties>
</file>